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DE85E4" w14:textId="1D852114" w:rsidR="00DF2ED1" w:rsidRDefault="00A66A71" w:rsidP="00C76DA3">
      <w:pPr>
        <w:tabs>
          <w:tab w:val="left" w:pos="1134"/>
        </w:tabs>
        <w:spacing w:before="120" w:after="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         </w:t>
      </w:r>
    </w:p>
    <w:p w14:paraId="0C872556" w14:textId="12B5620B" w:rsidR="0033318F" w:rsidRPr="0033318F" w:rsidRDefault="00A66A71" w:rsidP="0033318F">
      <w:pPr>
        <w:jc w:val="right"/>
        <w:rPr>
          <w:rFonts w:ascii="Times New Roman" w:hAnsi="Times New Roman" w:cs="Times New Roman"/>
          <w:sz w:val="24"/>
          <w:szCs w:val="24"/>
        </w:rPr>
      </w:pPr>
      <w:r w:rsidRPr="0033318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  <w:r w:rsidR="00DF2ED1" w:rsidRPr="0033318F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 w:rsidR="006F7832">
        <w:rPr>
          <w:rFonts w:ascii="Times New Roman" w:hAnsi="Times New Roman" w:cs="Times New Roman"/>
          <w:sz w:val="24"/>
          <w:szCs w:val="24"/>
        </w:rPr>
        <w:t xml:space="preserve">Kvietimo pateikti pasiūlymą </w:t>
      </w:r>
      <w:bookmarkStart w:id="0" w:name="_GoBack"/>
      <w:bookmarkEnd w:id="0"/>
      <w:r w:rsidR="0033318F" w:rsidRPr="006A3F76">
        <w:rPr>
          <w:rFonts w:ascii="Times New Roman" w:hAnsi="Times New Roman" w:cs="Times New Roman"/>
          <w:sz w:val="24"/>
          <w:szCs w:val="24"/>
        </w:rPr>
        <w:t xml:space="preserve">1 </w:t>
      </w:r>
      <w:r w:rsidR="0033318F" w:rsidRPr="0033318F">
        <w:rPr>
          <w:rFonts w:ascii="Times New Roman" w:hAnsi="Times New Roman" w:cs="Times New Roman"/>
          <w:sz w:val="24"/>
          <w:szCs w:val="24"/>
        </w:rPr>
        <w:t xml:space="preserve">priedas </w:t>
      </w:r>
    </w:p>
    <w:p w14:paraId="69D7BF8A" w14:textId="37B01A9A" w:rsidR="00EF6E88" w:rsidRPr="00DF37F4" w:rsidRDefault="00EF6E88" w:rsidP="00C76DA3">
      <w:pPr>
        <w:tabs>
          <w:tab w:val="left" w:pos="1134"/>
        </w:tabs>
        <w:spacing w:before="120" w:after="0" w:line="240" w:lineRule="auto"/>
        <w:jc w:val="both"/>
        <w:rPr>
          <w:rFonts w:ascii="Times New Roman" w:hAnsi="Times New Roman"/>
          <w:sz w:val="24"/>
        </w:rPr>
      </w:pPr>
      <w:r w:rsidRPr="00DF37F4">
        <w:rPr>
          <w:rFonts w:ascii="Times New Roman" w:hAnsi="Times New Roman" w:cs="Times New Roman"/>
          <w:i/>
          <w:sz w:val="24"/>
        </w:rPr>
        <w:t xml:space="preserve">  </w:t>
      </w:r>
    </w:p>
    <w:p w14:paraId="14DBF0F8" w14:textId="77777777" w:rsidR="00EF6E88" w:rsidRPr="00040E75" w:rsidRDefault="00493C22" w:rsidP="00EF6E88">
      <w:pPr>
        <w:rPr>
          <w:rFonts w:ascii="Times New Roman" w:hAnsi="Times New Roman" w:cs="Times New Roman"/>
          <w:b/>
          <w:sz w:val="24"/>
          <w:szCs w:val="24"/>
        </w:rPr>
      </w:pPr>
      <w:r w:rsidRPr="00040E7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PASIŪLYMAS</w:t>
      </w:r>
    </w:p>
    <w:p w14:paraId="54B819C8" w14:textId="77777777" w:rsidR="00EF6E88" w:rsidRPr="00040E75" w:rsidRDefault="00EF6E88" w:rsidP="00EF6E88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53834A30" w14:textId="77777777" w:rsidR="00040E75" w:rsidRDefault="00EF6E88" w:rsidP="00C76DA3">
      <w:pPr>
        <w:tabs>
          <w:tab w:val="left" w:pos="993"/>
        </w:tabs>
        <w:spacing w:before="120"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lang w:eastAsia="fi-FI"/>
        </w:rPr>
      </w:pPr>
      <w:r w:rsidRPr="00040E75">
        <w:rPr>
          <w:rFonts w:ascii="Times New Roman" w:hAnsi="Times New Roman" w:cs="Times New Roman"/>
          <w:b/>
          <w:sz w:val="24"/>
          <w:szCs w:val="24"/>
          <w:lang w:eastAsia="fi-FI"/>
        </w:rPr>
        <w:t>Pirkimo pavadinimas</w:t>
      </w:r>
      <w:r w:rsidRPr="00040E75">
        <w:rPr>
          <w:rFonts w:ascii="Times New Roman" w:hAnsi="Times New Roman" w:cs="Times New Roman"/>
          <w:b/>
          <w:caps/>
          <w:sz w:val="24"/>
          <w:szCs w:val="24"/>
          <w:lang w:eastAsia="fi-FI"/>
        </w:rPr>
        <w:t>:</w:t>
      </w:r>
      <w:r w:rsidRPr="00040E75">
        <w:rPr>
          <w:rFonts w:ascii="Times New Roman" w:hAnsi="Times New Roman" w:cs="Times New Roman"/>
          <w:b/>
          <w:caps/>
          <w:sz w:val="24"/>
          <w:szCs w:val="24"/>
          <w:lang w:eastAsia="fi-FI"/>
        </w:rPr>
        <w:tab/>
      </w:r>
    </w:p>
    <w:p w14:paraId="35C1F6A2" w14:textId="5B19E134" w:rsidR="00C76DA3" w:rsidRPr="006A3F76" w:rsidRDefault="006A3F76" w:rsidP="00C76DA3">
      <w:pPr>
        <w:tabs>
          <w:tab w:val="left" w:pos="993"/>
        </w:tabs>
        <w:spacing w:before="120"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3F76">
        <w:rPr>
          <w:rFonts w:ascii="Times New Roman" w:hAnsi="Times New Roman" w:cs="Times New Roman"/>
          <w:b/>
          <w:sz w:val="28"/>
          <w:szCs w:val="28"/>
        </w:rPr>
        <w:t>„Pastato dalies paprastojo remonto darbai ir Remonto darbų aprašas</w:t>
      </w:r>
      <w:r w:rsidR="0038467B" w:rsidRPr="006A3F76">
        <w:rPr>
          <w:rFonts w:ascii="Times New Roman" w:hAnsi="Times New Roman" w:cs="Times New Roman"/>
          <w:b/>
          <w:sz w:val="28"/>
          <w:szCs w:val="28"/>
          <w:lang w:eastAsia="lt-LT"/>
        </w:rPr>
        <w:t>“</w:t>
      </w:r>
    </w:p>
    <w:p w14:paraId="694CA080" w14:textId="5AE29F29" w:rsidR="00EF6E88" w:rsidRPr="00776DB8" w:rsidRDefault="00872744" w:rsidP="00EF6E88">
      <w:pPr>
        <w:shd w:val="clear" w:color="auto" w:fill="FFFFFF"/>
        <w:jc w:val="both"/>
        <w:rPr>
          <w:rFonts w:ascii="Times New Roman" w:hAnsi="Times New Roman" w:cs="Times New Roman"/>
          <w:b/>
          <w:color w:val="000000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                     </w:t>
      </w:r>
    </w:p>
    <w:p w14:paraId="3BB6421D" w14:textId="77777777" w:rsidR="00EF6E88" w:rsidRPr="00776DB8" w:rsidRDefault="00EF6E88" w:rsidP="00EF6E88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</w:rPr>
      </w:pPr>
      <w:r w:rsidRPr="00776DB8">
        <w:rPr>
          <w:rFonts w:ascii="Times New Roman" w:hAnsi="Times New Roman" w:cs="Times New Roman"/>
          <w:sz w:val="24"/>
        </w:rPr>
        <w:t>_____________</w:t>
      </w:r>
      <w:r w:rsidRPr="00776DB8">
        <w:rPr>
          <w:rFonts w:ascii="Times New Roman" w:hAnsi="Times New Roman" w:cs="Times New Roman"/>
          <w:b/>
          <w:bCs/>
          <w:color w:val="000000"/>
          <w:sz w:val="24"/>
        </w:rPr>
        <w:t xml:space="preserve"> Nr.</w:t>
      </w:r>
      <w:r w:rsidRPr="00776DB8">
        <w:rPr>
          <w:rFonts w:ascii="Times New Roman" w:hAnsi="Times New Roman" w:cs="Times New Roman"/>
          <w:sz w:val="24"/>
        </w:rPr>
        <w:t xml:space="preserve"> ______</w:t>
      </w:r>
    </w:p>
    <w:p w14:paraId="5A1336CA" w14:textId="77777777" w:rsidR="00EF6E88" w:rsidRPr="00776DB8" w:rsidRDefault="00EF6E88" w:rsidP="00EF6E88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4"/>
        </w:rPr>
      </w:pPr>
      <w:r w:rsidRPr="00776DB8">
        <w:rPr>
          <w:rFonts w:ascii="Times New Roman" w:hAnsi="Times New Roman" w:cs="Times New Roman"/>
          <w:bCs/>
          <w:color w:val="000000"/>
          <w:sz w:val="24"/>
        </w:rPr>
        <w:t>(Data)</w:t>
      </w:r>
    </w:p>
    <w:p w14:paraId="2E29BE92" w14:textId="77777777" w:rsidR="00EF6E88" w:rsidRDefault="002F303D" w:rsidP="002F303D">
      <w:pPr>
        <w:shd w:val="clear" w:color="auto" w:fill="FFFFFF"/>
        <w:ind w:right="-567"/>
        <w:rPr>
          <w:rFonts w:ascii="Times New Roman" w:hAnsi="Times New Roman" w:cs="Times New Roman"/>
          <w:bCs/>
          <w:color w:val="000000"/>
          <w:sz w:val="24"/>
        </w:rPr>
      </w:pPr>
      <w:r>
        <w:rPr>
          <w:rFonts w:ascii="Times New Roman" w:hAnsi="Times New Roman" w:cs="Times New Roman"/>
          <w:bCs/>
          <w:color w:val="000000"/>
          <w:sz w:val="24"/>
        </w:rPr>
        <w:t xml:space="preserve">                                                                     </w:t>
      </w:r>
      <w:r w:rsidR="00EF6E88" w:rsidRPr="00776DB8">
        <w:rPr>
          <w:rFonts w:ascii="Times New Roman" w:hAnsi="Times New Roman" w:cs="Times New Roman"/>
          <w:bCs/>
          <w:color w:val="000000"/>
          <w:sz w:val="24"/>
        </w:rPr>
        <w:t>_____________</w:t>
      </w:r>
    </w:p>
    <w:p w14:paraId="1280C30E" w14:textId="77777777" w:rsidR="002F303D" w:rsidRPr="001168E2" w:rsidRDefault="002F303D" w:rsidP="002F303D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4"/>
        </w:rPr>
      </w:pPr>
      <w:r>
        <w:rPr>
          <w:rFonts w:ascii="Times New Roman" w:hAnsi="Times New Roman" w:cs="Times New Roman"/>
          <w:bCs/>
          <w:color w:val="000000"/>
          <w:sz w:val="24"/>
        </w:rPr>
        <w:t xml:space="preserve">    (Sudarymo vieta)</w:t>
      </w:r>
    </w:p>
    <w:p w14:paraId="70C7A5A8" w14:textId="77777777" w:rsidR="002F303D" w:rsidRPr="00776DB8" w:rsidRDefault="002F303D" w:rsidP="00A66A71">
      <w:pPr>
        <w:shd w:val="clear" w:color="auto" w:fill="FFFFFF"/>
        <w:ind w:right="-567"/>
        <w:rPr>
          <w:rFonts w:ascii="Times New Roman" w:hAnsi="Times New Roman" w:cs="Times New Roman"/>
          <w:bCs/>
          <w:color w:val="00000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7"/>
        <w:gridCol w:w="5235"/>
      </w:tblGrid>
      <w:tr w:rsidR="00451CB6" w:rsidRPr="00040E75" w14:paraId="5644295F" w14:textId="77777777" w:rsidTr="00DF2ED1">
        <w:trPr>
          <w:trHeight w:val="763"/>
        </w:trPr>
        <w:tc>
          <w:tcPr>
            <w:tcW w:w="4247" w:type="dxa"/>
          </w:tcPr>
          <w:p w14:paraId="362B195D" w14:textId="77777777" w:rsidR="00451CB6" w:rsidRPr="00040E75" w:rsidRDefault="00451CB6" w:rsidP="00472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E75">
              <w:rPr>
                <w:rFonts w:ascii="Times New Roman" w:hAnsi="Times New Roman" w:cs="Times New Roman"/>
                <w:sz w:val="24"/>
                <w:szCs w:val="24"/>
              </w:rPr>
              <w:t>Tiekėjo pavadinimas</w:t>
            </w:r>
          </w:p>
          <w:p w14:paraId="2E78DE07" w14:textId="77777777" w:rsidR="00451CB6" w:rsidRPr="00040E75" w:rsidRDefault="00451CB6" w:rsidP="00472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5" w:type="dxa"/>
          </w:tcPr>
          <w:p w14:paraId="6DEA72D4" w14:textId="77777777" w:rsidR="00451CB6" w:rsidRPr="00040E75" w:rsidRDefault="00451CB6" w:rsidP="00472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CB6" w:rsidRPr="00040E75" w14:paraId="3E4914D7" w14:textId="77777777" w:rsidTr="00DF2ED1">
        <w:trPr>
          <w:trHeight w:val="763"/>
        </w:trPr>
        <w:tc>
          <w:tcPr>
            <w:tcW w:w="4247" w:type="dxa"/>
          </w:tcPr>
          <w:p w14:paraId="0FF4132E" w14:textId="77777777" w:rsidR="00451CB6" w:rsidRPr="00040E75" w:rsidRDefault="00451CB6" w:rsidP="00472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E75">
              <w:rPr>
                <w:rFonts w:ascii="Times New Roman" w:hAnsi="Times New Roman" w:cs="Times New Roman"/>
                <w:sz w:val="24"/>
                <w:szCs w:val="24"/>
              </w:rPr>
              <w:t>Tiekėjo adresas</w:t>
            </w:r>
          </w:p>
          <w:p w14:paraId="2190943E" w14:textId="77777777" w:rsidR="00451CB6" w:rsidRPr="00040E75" w:rsidRDefault="00451CB6" w:rsidP="00472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5" w:type="dxa"/>
          </w:tcPr>
          <w:p w14:paraId="4293E1C5" w14:textId="77777777" w:rsidR="00451CB6" w:rsidRPr="00040E75" w:rsidRDefault="00451CB6" w:rsidP="00472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CB6" w:rsidRPr="00040E75" w14:paraId="28686527" w14:textId="77777777" w:rsidTr="00451CB6">
        <w:trPr>
          <w:trHeight w:val="316"/>
        </w:trPr>
        <w:tc>
          <w:tcPr>
            <w:tcW w:w="4247" w:type="dxa"/>
          </w:tcPr>
          <w:p w14:paraId="14B14085" w14:textId="77777777" w:rsidR="00451CB6" w:rsidRPr="00040E75" w:rsidRDefault="00451CB6" w:rsidP="00472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E75">
              <w:rPr>
                <w:rFonts w:ascii="Times New Roman" w:hAnsi="Times New Roman" w:cs="Times New Roman"/>
                <w:sz w:val="24"/>
                <w:szCs w:val="24"/>
              </w:rPr>
              <w:t>Už pasiūlymą atsakingo asmens vardas, pavardė</w:t>
            </w:r>
          </w:p>
        </w:tc>
        <w:tc>
          <w:tcPr>
            <w:tcW w:w="5235" w:type="dxa"/>
          </w:tcPr>
          <w:p w14:paraId="6F04DB92" w14:textId="77777777" w:rsidR="00451CB6" w:rsidRPr="00040E75" w:rsidRDefault="00451CB6" w:rsidP="00472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CB6" w:rsidRPr="00040E75" w14:paraId="47D0B0E8" w14:textId="77777777" w:rsidTr="0036221F">
        <w:trPr>
          <w:trHeight w:val="689"/>
        </w:trPr>
        <w:tc>
          <w:tcPr>
            <w:tcW w:w="4247" w:type="dxa"/>
          </w:tcPr>
          <w:p w14:paraId="47FD5F69" w14:textId="77777777" w:rsidR="00451CB6" w:rsidRPr="00040E75" w:rsidRDefault="00451CB6" w:rsidP="00472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E75">
              <w:rPr>
                <w:rFonts w:ascii="Times New Roman" w:hAnsi="Times New Roman" w:cs="Times New Roman"/>
                <w:sz w:val="24"/>
                <w:szCs w:val="24"/>
              </w:rPr>
              <w:t>Telefono numeris</w:t>
            </w:r>
          </w:p>
          <w:p w14:paraId="5E421B9B" w14:textId="77777777" w:rsidR="00451CB6" w:rsidRPr="00040E75" w:rsidRDefault="00451CB6" w:rsidP="00472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5" w:type="dxa"/>
          </w:tcPr>
          <w:p w14:paraId="2929E8B2" w14:textId="77777777" w:rsidR="00451CB6" w:rsidRPr="00040E75" w:rsidRDefault="00451CB6" w:rsidP="00472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CB6" w:rsidRPr="00040E75" w14:paraId="33567E43" w14:textId="77777777" w:rsidTr="0036221F">
        <w:trPr>
          <w:trHeight w:val="406"/>
        </w:trPr>
        <w:tc>
          <w:tcPr>
            <w:tcW w:w="4247" w:type="dxa"/>
          </w:tcPr>
          <w:p w14:paraId="2C1F8F9F" w14:textId="77777777" w:rsidR="00451CB6" w:rsidRPr="00040E75" w:rsidRDefault="00451CB6" w:rsidP="00472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E75">
              <w:rPr>
                <w:rFonts w:ascii="Times New Roman" w:hAnsi="Times New Roman" w:cs="Times New Roman"/>
                <w:sz w:val="24"/>
                <w:szCs w:val="24"/>
              </w:rPr>
              <w:t>El. pašto adresas</w:t>
            </w:r>
          </w:p>
          <w:p w14:paraId="51D58A59" w14:textId="77777777" w:rsidR="00451CB6" w:rsidRPr="00040E75" w:rsidRDefault="00451CB6" w:rsidP="00472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5" w:type="dxa"/>
          </w:tcPr>
          <w:p w14:paraId="08294C08" w14:textId="77777777" w:rsidR="00451CB6" w:rsidRPr="00040E75" w:rsidRDefault="00451CB6" w:rsidP="00472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836A264" w14:textId="77777777" w:rsidR="00EF6E88" w:rsidRPr="00040E75" w:rsidRDefault="00EF6E88" w:rsidP="00CD0D9C">
      <w:pPr>
        <w:spacing w:line="2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30085D6" w14:textId="77777777" w:rsidR="00EF6E88" w:rsidRPr="00040E75" w:rsidRDefault="00EF6E88" w:rsidP="00EF6E8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61B1C5D" w14:textId="77777777" w:rsidR="00EF6E88" w:rsidRPr="00040E75" w:rsidRDefault="00EF6E88" w:rsidP="00EF6E88">
      <w:pPr>
        <w:jc w:val="both"/>
        <w:rPr>
          <w:rFonts w:ascii="Times New Roman" w:hAnsi="Times New Roman" w:cs="Times New Roman"/>
          <w:sz w:val="24"/>
          <w:szCs w:val="24"/>
        </w:rPr>
      </w:pPr>
      <w:r w:rsidRPr="00040E75">
        <w:rPr>
          <w:rFonts w:ascii="Times New Roman" w:hAnsi="Times New Roman" w:cs="Times New Roman"/>
          <w:sz w:val="24"/>
          <w:szCs w:val="24"/>
        </w:rPr>
        <w:t xml:space="preserve"> Šiuo pasiūlymu pažymime, kad sutinkame su visomis p</w:t>
      </w:r>
      <w:r w:rsidR="00450628" w:rsidRPr="00040E75">
        <w:rPr>
          <w:rFonts w:ascii="Times New Roman" w:hAnsi="Times New Roman" w:cs="Times New Roman"/>
          <w:sz w:val="24"/>
          <w:szCs w:val="24"/>
        </w:rPr>
        <w:t>irkimo sąlygomis, nustatytomis:</w:t>
      </w:r>
    </w:p>
    <w:p w14:paraId="191BE96A" w14:textId="77777777" w:rsidR="00450628" w:rsidRPr="00040E75" w:rsidRDefault="00EF6E88" w:rsidP="00450628">
      <w:pPr>
        <w:jc w:val="both"/>
        <w:rPr>
          <w:rFonts w:ascii="Times New Roman" w:hAnsi="Times New Roman" w:cs="Times New Roman"/>
          <w:sz w:val="24"/>
          <w:szCs w:val="24"/>
        </w:rPr>
      </w:pPr>
      <w:r w:rsidRPr="00040E75">
        <w:rPr>
          <w:rFonts w:ascii="Times New Roman" w:hAnsi="Times New Roman" w:cs="Times New Roman"/>
          <w:sz w:val="24"/>
          <w:szCs w:val="24"/>
        </w:rPr>
        <w:t>Atsižvelgdami į pirkimo dokumentuose išdėstytas sąlygas, teikiame savo p</w:t>
      </w:r>
      <w:r w:rsidR="00450628" w:rsidRPr="00040E75">
        <w:rPr>
          <w:rFonts w:ascii="Times New Roman" w:hAnsi="Times New Roman" w:cs="Times New Roman"/>
          <w:sz w:val="24"/>
          <w:szCs w:val="24"/>
        </w:rPr>
        <w:t>asiūlymą.</w:t>
      </w:r>
    </w:p>
    <w:p w14:paraId="5ED658E1" w14:textId="77777777" w:rsidR="00450628" w:rsidRPr="00040E75" w:rsidRDefault="00450628" w:rsidP="0045062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40E75">
        <w:rPr>
          <w:rFonts w:ascii="Times New Roman" w:hAnsi="Times New Roman" w:cs="Times New Roman"/>
          <w:sz w:val="24"/>
          <w:szCs w:val="24"/>
        </w:rPr>
        <w:t xml:space="preserve">Mes siūlome šias </w:t>
      </w:r>
      <w:r w:rsidRPr="00040E75">
        <w:rPr>
          <w:rFonts w:ascii="Times New Roman" w:hAnsi="Times New Roman" w:cs="Times New Roman"/>
          <w:i/>
          <w:sz w:val="24"/>
          <w:szCs w:val="24"/>
        </w:rPr>
        <w:t>paslaugas</w:t>
      </w:r>
      <w:r w:rsidRPr="00040E75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947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060"/>
        <w:gridCol w:w="900"/>
        <w:gridCol w:w="1554"/>
        <w:gridCol w:w="1620"/>
        <w:gridCol w:w="1800"/>
      </w:tblGrid>
      <w:tr w:rsidR="00450628" w:rsidRPr="00040E75" w14:paraId="15254C66" w14:textId="77777777" w:rsidTr="00450628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C939E" w14:textId="77777777" w:rsidR="00450628" w:rsidRPr="00040E75" w:rsidRDefault="00450628" w:rsidP="0047298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0E7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Eil. Nr.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7F31C" w14:textId="13CD8458" w:rsidR="00450628" w:rsidRPr="00040E75" w:rsidRDefault="00450628" w:rsidP="0047298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0E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Paslaugų </w:t>
            </w:r>
            <w:r w:rsidR="00DE47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/ darbų </w:t>
            </w:r>
            <w:r w:rsidRPr="00040E75">
              <w:rPr>
                <w:rFonts w:ascii="Times New Roman" w:hAnsi="Times New Roman" w:cs="Times New Roman"/>
                <w:bCs/>
                <w:sz w:val="24"/>
                <w:szCs w:val="24"/>
              </w:rPr>
              <w:t>pavadinimas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6436E" w14:textId="77777777" w:rsidR="00450628" w:rsidRPr="00040E75" w:rsidRDefault="009D6CDB" w:rsidP="004729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0E75">
              <w:rPr>
                <w:rFonts w:ascii="Times New Roman" w:hAnsi="Times New Roman" w:cs="Times New Roman"/>
                <w:bCs/>
                <w:sz w:val="24"/>
                <w:szCs w:val="24"/>
              </w:rPr>
              <w:t>Kiekis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586AA" w14:textId="77777777" w:rsidR="00450628" w:rsidRPr="00040E75" w:rsidRDefault="009D6CDB" w:rsidP="0047298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0E75">
              <w:rPr>
                <w:rFonts w:ascii="Times New Roman" w:hAnsi="Times New Roman" w:cs="Times New Roman"/>
                <w:bCs/>
                <w:sz w:val="24"/>
                <w:szCs w:val="24"/>
              </w:rPr>
              <w:t>Kaina, EUR be PVM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BE7F8" w14:textId="77777777" w:rsidR="00450628" w:rsidRPr="00040E75" w:rsidRDefault="009D6CDB" w:rsidP="0047298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0E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PVM 21 </w:t>
            </w:r>
            <w:r w:rsidRPr="00040E7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%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F087C" w14:textId="77777777" w:rsidR="00450628" w:rsidRPr="00040E75" w:rsidRDefault="009D6CDB" w:rsidP="0047298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0E75">
              <w:rPr>
                <w:rFonts w:ascii="Times New Roman" w:hAnsi="Times New Roman" w:cs="Times New Roman"/>
                <w:bCs/>
                <w:sz w:val="24"/>
                <w:szCs w:val="24"/>
              </w:rPr>
              <w:t>Kaina, EUR su PVM</w:t>
            </w:r>
          </w:p>
        </w:tc>
      </w:tr>
      <w:tr w:rsidR="00450628" w:rsidRPr="00040E75" w14:paraId="5BBDC9DE" w14:textId="77777777" w:rsidTr="00450628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0A63E" w14:textId="77777777" w:rsidR="00450628" w:rsidRPr="00040E75" w:rsidRDefault="00450628" w:rsidP="004729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E7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67369" w14:textId="1E544196" w:rsidR="00450628" w:rsidRPr="006A3F76" w:rsidRDefault="006A3F76" w:rsidP="00472980">
            <w:pPr>
              <w:rPr>
                <w:rFonts w:ascii="Times New Roman" w:hAnsi="Times New Roman" w:cs="Times New Roman"/>
                <w:bCs/>
              </w:rPr>
            </w:pPr>
            <w:r w:rsidRPr="006A3F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Pastato dalies paprastojo remonto darbai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669A5" w14:textId="77777777" w:rsidR="00450628" w:rsidRPr="00040E75" w:rsidRDefault="00450628" w:rsidP="004729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FCB5C" w14:textId="77777777" w:rsidR="00450628" w:rsidRPr="00040E75" w:rsidRDefault="00450628" w:rsidP="004729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98241" w14:textId="77777777" w:rsidR="00450628" w:rsidRPr="00040E75" w:rsidRDefault="00450628" w:rsidP="004729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6DECA" w14:textId="77777777" w:rsidR="00450628" w:rsidRPr="00040E75" w:rsidRDefault="00450628" w:rsidP="004729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6CDB" w:rsidRPr="00040E75" w14:paraId="624273B8" w14:textId="77777777" w:rsidTr="00450628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6255D" w14:textId="2E8021CA" w:rsidR="009D6CDB" w:rsidRPr="00040E75" w:rsidRDefault="00DE470C" w:rsidP="004729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420D9" w14:textId="5EC1B632" w:rsidR="009D6CDB" w:rsidRPr="00DE470C" w:rsidRDefault="00DE470C" w:rsidP="004729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470C">
              <w:rPr>
                <w:rFonts w:ascii="Times New Roman" w:hAnsi="Times New Roman" w:cs="Times New Roman"/>
                <w:bCs/>
                <w:sz w:val="24"/>
                <w:szCs w:val="24"/>
                <w:lang w:eastAsia="lt-LT"/>
              </w:rPr>
              <w:t>Remonto darbų aprašas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D0A48" w14:textId="77777777" w:rsidR="009D6CDB" w:rsidRPr="00040E75" w:rsidRDefault="009D6CDB" w:rsidP="004729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06A43" w14:textId="77777777" w:rsidR="009D6CDB" w:rsidRPr="00040E75" w:rsidRDefault="009D6CDB" w:rsidP="004729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95AB7" w14:textId="77777777" w:rsidR="009D6CDB" w:rsidRPr="00040E75" w:rsidRDefault="009D6CDB" w:rsidP="004729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9F82B" w14:textId="77777777" w:rsidR="009D6CDB" w:rsidRPr="00040E75" w:rsidRDefault="009D6CDB" w:rsidP="004729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A5E3B7A" w14:textId="77777777" w:rsidR="009D6CDB" w:rsidRPr="00040E75" w:rsidRDefault="009D6CDB" w:rsidP="009D6CD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6D1F58E7" w14:textId="3C7764E1" w:rsidR="00EF6E88" w:rsidRPr="00040E75" w:rsidRDefault="009D6CDB" w:rsidP="00040E7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40E75">
        <w:rPr>
          <w:rFonts w:ascii="Times New Roman" w:hAnsi="Times New Roman" w:cs="Times New Roman"/>
          <w:sz w:val="24"/>
          <w:szCs w:val="24"/>
        </w:rPr>
        <w:t>Kartu su pasiūlymu pateikiami šie dokumentai:</w:t>
      </w:r>
    </w:p>
    <w:tbl>
      <w:tblPr>
        <w:tblW w:w="995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6761"/>
        <w:gridCol w:w="2626"/>
      </w:tblGrid>
      <w:tr w:rsidR="00EF6E88" w:rsidRPr="00040E75" w14:paraId="18F00E7F" w14:textId="77777777" w:rsidTr="0036221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28B2E" w14:textId="77777777" w:rsidR="00EF6E88" w:rsidRPr="00040E75" w:rsidRDefault="00EF6E88" w:rsidP="00EF6E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E75">
              <w:rPr>
                <w:rFonts w:ascii="Times New Roman" w:hAnsi="Times New Roman" w:cs="Times New Roman"/>
                <w:sz w:val="24"/>
                <w:szCs w:val="24"/>
              </w:rPr>
              <w:t>Eil. Nr.</w:t>
            </w:r>
          </w:p>
        </w:tc>
        <w:tc>
          <w:tcPr>
            <w:tcW w:w="6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247E5" w14:textId="77777777" w:rsidR="00EF6E88" w:rsidRPr="00040E75" w:rsidRDefault="00EF6E88" w:rsidP="00EF6E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E75">
              <w:rPr>
                <w:rFonts w:ascii="Times New Roman" w:hAnsi="Times New Roman" w:cs="Times New Roman"/>
                <w:sz w:val="24"/>
                <w:szCs w:val="24"/>
              </w:rPr>
              <w:t>Pateiktų dokumentų pavadinimas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CA0D" w14:textId="77777777" w:rsidR="00EF6E88" w:rsidRPr="00040E75" w:rsidRDefault="00EF6E88" w:rsidP="00EF6E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E75">
              <w:rPr>
                <w:rFonts w:ascii="Times New Roman" w:hAnsi="Times New Roman" w:cs="Times New Roman"/>
                <w:sz w:val="24"/>
                <w:szCs w:val="24"/>
              </w:rPr>
              <w:t>Dokumento puslapių skaičius</w:t>
            </w:r>
          </w:p>
        </w:tc>
      </w:tr>
      <w:tr w:rsidR="00EF6E88" w:rsidRPr="00040E75" w14:paraId="243E3055" w14:textId="77777777" w:rsidTr="0036221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8D356" w14:textId="67EFE1BF" w:rsidR="00EF6E88" w:rsidRPr="00040E75" w:rsidRDefault="00DE470C" w:rsidP="00EF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062BB" w14:textId="41BD6ECF" w:rsidR="00EF6E88" w:rsidRPr="00040E75" w:rsidRDefault="00DE470C" w:rsidP="00EF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Lokalinė sąmata 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88DA2" w14:textId="77777777" w:rsidR="00EF6E88" w:rsidRPr="00040E75" w:rsidRDefault="00EF6E88" w:rsidP="00EF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E88" w:rsidRPr="00040E75" w14:paraId="2921670F" w14:textId="77777777" w:rsidTr="0036221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0F45D" w14:textId="78B44ECD" w:rsidR="00EF6E88" w:rsidRPr="00040E75" w:rsidRDefault="00DE470C" w:rsidP="00EF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B5233" w14:textId="478CB066" w:rsidR="00EF6E88" w:rsidRPr="00040E75" w:rsidRDefault="00DE470C" w:rsidP="00EF6E88">
            <w:pPr>
              <w:tabs>
                <w:tab w:val="left" w:pos="1296"/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Darbų atlikimo grafikas 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D5421" w14:textId="77777777" w:rsidR="00EF6E88" w:rsidRPr="00040E75" w:rsidRDefault="00EF6E88" w:rsidP="00EF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E88" w:rsidRPr="00040E75" w14:paraId="66E99EB4" w14:textId="77777777" w:rsidTr="0036221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B619A" w14:textId="383FF653" w:rsidR="00EF6E88" w:rsidRPr="00040E75" w:rsidRDefault="00DE470C" w:rsidP="00EF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BF86E" w14:textId="449A20FA" w:rsidR="00EF6E88" w:rsidRPr="00040E75" w:rsidRDefault="00DE470C" w:rsidP="00EF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Tiekėjo kvalifikaciją įrodantys dokumentai 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68999" w14:textId="77777777" w:rsidR="00EF6E88" w:rsidRPr="00040E75" w:rsidRDefault="00EF6E88" w:rsidP="00EF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70C" w:rsidRPr="00040E75" w14:paraId="100A94C8" w14:textId="77777777" w:rsidTr="0036221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55550" w14:textId="5719FC72" w:rsidR="00DE470C" w:rsidRDefault="00DE470C" w:rsidP="00EF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69AC2" w14:textId="42ABE26B" w:rsidR="00DE470C" w:rsidRDefault="00DE470C" w:rsidP="00EF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Tiekėjų pašalinimo pagrindų nebuvimo įrodantys dokumentai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BBCE5" w14:textId="77777777" w:rsidR="00DE470C" w:rsidRPr="00040E75" w:rsidRDefault="00DE470C" w:rsidP="00EF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70C" w:rsidRPr="00040E75" w14:paraId="1DB18769" w14:textId="77777777" w:rsidTr="0036221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23A53" w14:textId="00A07339" w:rsidR="00DE470C" w:rsidRPr="00040E75" w:rsidRDefault="00DE470C" w:rsidP="00EF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47337" w14:textId="2164CFFE" w:rsidR="00DE470C" w:rsidRDefault="00DE470C" w:rsidP="00EF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508DB" w14:textId="77777777" w:rsidR="00DE470C" w:rsidRPr="00040E75" w:rsidRDefault="00DE470C" w:rsidP="00EF6E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B7A3D5A" w14:textId="002D5FDF" w:rsidR="00EF6E88" w:rsidRDefault="00EF6E88" w:rsidP="00EF6E8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B9076FF" w14:textId="77777777" w:rsidR="00EF6E88" w:rsidRPr="00040E75" w:rsidRDefault="00EF6E88" w:rsidP="001168E2">
      <w:pPr>
        <w:tabs>
          <w:tab w:val="left" w:pos="9460"/>
        </w:tabs>
        <w:ind w:right="56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37" w:type="dxa"/>
        <w:tblLayout w:type="fixed"/>
        <w:tblLook w:val="01E0" w:firstRow="1" w:lastRow="1" w:firstColumn="1" w:lastColumn="1" w:noHBand="0" w:noVBand="0"/>
      </w:tblPr>
      <w:tblGrid>
        <w:gridCol w:w="4082"/>
        <w:gridCol w:w="2814"/>
        <w:gridCol w:w="2741"/>
      </w:tblGrid>
      <w:tr w:rsidR="00EF6E88" w:rsidRPr="00040E75" w14:paraId="2CAAE969" w14:textId="77777777" w:rsidTr="00EF6E88">
        <w:trPr>
          <w:trHeight w:val="186"/>
        </w:trPr>
        <w:tc>
          <w:tcPr>
            <w:tcW w:w="3888" w:type="dxa"/>
          </w:tcPr>
          <w:p w14:paraId="4031CB2F" w14:textId="77777777" w:rsidR="00EF6E88" w:rsidRPr="00040E75" w:rsidRDefault="00EF6E88" w:rsidP="00EF6E88">
            <w:pPr>
              <w:ind w:right="-1"/>
              <w:rPr>
                <w:rFonts w:ascii="Times New Roman" w:hAnsi="Times New Roman" w:cs="Times New Roman"/>
                <w:position w:val="6"/>
                <w:sz w:val="16"/>
                <w:szCs w:val="16"/>
              </w:rPr>
            </w:pPr>
            <w:r w:rsidRPr="00040E75">
              <w:rPr>
                <w:rFonts w:ascii="Times New Roman" w:hAnsi="Times New Roman" w:cs="Times New Roman"/>
                <w:position w:val="6"/>
                <w:sz w:val="16"/>
                <w:szCs w:val="16"/>
              </w:rPr>
              <w:t>_________________</w:t>
            </w:r>
          </w:p>
          <w:p w14:paraId="514CACE7" w14:textId="77777777" w:rsidR="00EF6E88" w:rsidRPr="00040E75" w:rsidRDefault="00EF6E88" w:rsidP="00EF6E88">
            <w:pPr>
              <w:ind w:right="-1"/>
              <w:rPr>
                <w:rFonts w:ascii="Times New Roman" w:hAnsi="Times New Roman" w:cs="Times New Roman"/>
                <w:sz w:val="16"/>
                <w:szCs w:val="16"/>
              </w:rPr>
            </w:pPr>
            <w:r w:rsidRPr="00040E75">
              <w:rPr>
                <w:rFonts w:ascii="Times New Roman" w:hAnsi="Times New Roman" w:cs="Times New Roman"/>
                <w:position w:val="6"/>
                <w:sz w:val="16"/>
                <w:szCs w:val="16"/>
              </w:rPr>
              <w:t>(Tiekėjo arba jo įgalioto asmens pareigų pavadinimas)</w:t>
            </w:r>
          </w:p>
        </w:tc>
        <w:tc>
          <w:tcPr>
            <w:tcW w:w="2681" w:type="dxa"/>
          </w:tcPr>
          <w:p w14:paraId="05920A2A" w14:textId="77777777" w:rsidR="00EF6E88" w:rsidRPr="00040E75" w:rsidRDefault="00EF6E88" w:rsidP="00EF6E88">
            <w:pPr>
              <w:jc w:val="center"/>
              <w:rPr>
                <w:rFonts w:ascii="Times New Roman" w:hAnsi="Times New Roman" w:cs="Times New Roman"/>
                <w:position w:val="6"/>
                <w:sz w:val="16"/>
                <w:szCs w:val="16"/>
              </w:rPr>
            </w:pPr>
            <w:r w:rsidRPr="00040E75">
              <w:rPr>
                <w:rFonts w:ascii="Times New Roman" w:hAnsi="Times New Roman" w:cs="Times New Roman"/>
                <w:position w:val="6"/>
                <w:sz w:val="16"/>
                <w:szCs w:val="16"/>
              </w:rPr>
              <w:t>____________</w:t>
            </w:r>
          </w:p>
          <w:p w14:paraId="4E9CA47B" w14:textId="77777777" w:rsidR="00EF6E88" w:rsidRPr="00040E75" w:rsidRDefault="00EF6E88" w:rsidP="00EF6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0E75">
              <w:rPr>
                <w:rFonts w:ascii="Times New Roman" w:hAnsi="Times New Roman" w:cs="Times New Roman"/>
                <w:position w:val="6"/>
                <w:sz w:val="16"/>
                <w:szCs w:val="16"/>
              </w:rPr>
              <w:t>(Parašas)</w:t>
            </w:r>
          </w:p>
        </w:tc>
        <w:tc>
          <w:tcPr>
            <w:tcW w:w="2611" w:type="dxa"/>
          </w:tcPr>
          <w:p w14:paraId="6A5ED780" w14:textId="77777777" w:rsidR="00EF6E88" w:rsidRPr="00040E75" w:rsidRDefault="00EF6E88" w:rsidP="00EF6E88">
            <w:pPr>
              <w:jc w:val="center"/>
              <w:rPr>
                <w:rFonts w:ascii="Times New Roman" w:hAnsi="Times New Roman" w:cs="Times New Roman"/>
                <w:position w:val="6"/>
                <w:sz w:val="16"/>
                <w:szCs w:val="16"/>
              </w:rPr>
            </w:pPr>
            <w:r w:rsidRPr="00040E75">
              <w:rPr>
                <w:rFonts w:ascii="Times New Roman" w:hAnsi="Times New Roman" w:cs="Times New Roman"/>
                <w:position w:val="6"/>
                <w:sz w:val="16"/>
                <w:szCs w:val="16"/>
              </w:rPr>
              <w:t>____________</w:t>
            </w:r>
          </w:p>
          <w:p w14:paraId="537E3B04" w14:textId="77777777" w:rsidR="00EF6E88" w:rsidRPr="00040E75" w:rsidRDefault="00EF6E88" w:rsidP="00EF6E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0E75">
              <w:rPr>
                <w:rFonts w:ascii="Times New Roman" w:hAnsi="Times New Roman" w:cs="Times New Roman"/>
                <w:position w:val="6"/>
                <w:sz w:val="16"/>
                <w:szCs w:val="16"/>
              </w:rPr>
              <w:t>(Vardas ir pavardė)</w:t>
            </w:r>
          </w:p>
        </w:tc>
      </w:tr>
    </w:tbl>
    <w:p w14:paraId="33C93CA2" w14:textId="77777777" w:rsidR="00EF6E88" w:rsidRPr="00040E75" w:rsidRDefault="00EF6E88" w:rsidP="00EF6E8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A27E460" w14:textId="77777777" w:rsidR="00EF6E88" w:rsidRPr="00040E75" w:rsidRDefault="00EF6E88" w:rsidP="00EF6E8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710253" w14:textId="77777777" w:rsidR="00EF6E88" w:rsidRPr="00040E75" w:rsidRDefault="00EF6E88" w:rsidP="00EF6E8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57326FC" w14:textId="77777777" w:rsidR="00EF6E88" w:rsidRPr="00040E75" w:rsidRDefault="00EF6E88" w:rsidP="00EF6E8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AB5CB3" w14:textId="77777777" w:rsidR="00EF6E88" w:rsidRDefault="00EF6E88" w:rsidP="00EF6E88">
      <w:pPr>
        <w:jc w:val="both"/>
        <w:rPr>
          <w:rFonts w:ascii="Times New Roman" w:hAnsi="Times New Roman" w:cs="Times New Roman"/>
          <w:sz w:val="24"/>
        </w:rPr>
      </w:pPr>
    </w:p>
    <w:p w14:paraId="62101FFC" w14:textId="77777777" w:rsidR="00EF6E88" w:rsidRDefault="00EF6E88" w:rsidP="00EF6E88">
      <w:pPr>
        <w:jc w:val="both"/>
        <w:rPr>
          <w:rFonts w:ascii="Times New Roman" w:hAnsi="Times New Roman" w:cs="Times New Roman"/>
          <w:sz w:val="24"/>
        </w:rPr>
      </w:pPr>
    </w:p>
    <w:p w14:paraId="1FA7E230" w14:textId="77777777" w:rsidR="00EF6E88" w:rsidRDefault="00EF6E88" w:rsidP="00EF6E88">
      <w:pPr>
        <w:jc w:val="both"/>
        <w:rPr>
          <w:rFonts w:ascii="Times New Roman" w:hAnsi="Times New Roman" w:cs="Times New Roman"/>
          <w:sz w:val="24"/>
        </w:rPr>
      </w:pPr>
    </w:p>
    <w:p w14:paraId="069D0489" w14:textId="77777777" w:rsidR="00EF6E88" w:rsidRDefault="00EF6E88" w:rsidP="00EF6E88">
      <w:pPr>
        <w:jc w:val="both"/>
        <w:rPr>
          <w:rFonts w:ascii="Times New Roman" w:hAnsi="Times New Roman" w:cs="Times New Roman"/>
          <w:sz w:val="24"/>
        </w:rPr>
      </w:pPr>
    </w:p>
    <w:p w14:paraId="50C3BEFB" w14:textId="77777777" w:rsidR="00EF6E88" w:rsidRDefault="00EF6E88" w:rsidP="00EF6E88">
      <w:pPr>
        <w:jc w:val="both"/>
        <w:rPr>
          <w:rFonts w:ascii="Times New Roman" w:hAnsi="Times New Roman" w:cs="Times New Roman"/>
          <w:sz w:val="24"/>
        </w:rPr>
      </w:pPr>
    </w:p>
    <w:p w14:paraId="00827A68" w14:textId="77777777" w:rsidR="00EF6E88" w:rsidRDefault="00EF6E88" w:rsidP="00EF6E88">
      <w:pPr>
        <w:jc w:val="both"/>
        <w:rPr>
          <w:rFonts w:ascii="Times New Roman" w:hAnsi="Times New Roman" w:cs="Times New Roman"/>
          <w:sz w:val="24"/>
        </w:rPr>
      </w:pPr>
    </w:p>
    <w:p w14:paraId="289E8561" w14:textId="77777777" w:rsidR="00EF6E88" w:rsidRDefault="00EF6E88" w:rsidP="00EF6E88">
      <w:pPr>
        <w:jc w:val="both"/>
        <w:rPr>
          <w:rFonts w:ascii="Times New Roman" w:hAnsi="Times New Roman" w:cs="Times New Roman"/>
          <w:sz w:val="24"/>
        </w:rPr>
      </w:pPr>
    </w:p>
    <w:p w14:paraId="17D32480" w14:textId="77777777" w:rsidR="00CB3067" w:rsidRDefault="00CB3067"/>
    <w:sectPr w:rsidR="00CB3067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F10760" w14:textId="77777777" w:rsidR="009D3A59" w:rsidRDefault="009D3A59" w:rsidP="00FA0516">
      <w:pPr>
        <w:spacing w:after="0" w:line="240" w:lineRule="auto"/>
      </w:pPr>
      <w:r>
        <w:separator/>
      </w:r>
    </w:p>
  </w:endnote>
  <w:endnote w:type="continuationSeparator" w:id="0">
    <w:p w14:paraId="4AB51C4B" w14:textId="77777777" w:rsidR="009D3A59" w:rsidRDefault="009D3A59" w:rsidP="00FA0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rueHelveticaBlack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BA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BA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BA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Franklin Gothic Heavy">
    <w:panose1 w:val="020B0903020102020204"/>
    <w:charset w:val="BA"/>
    <w:family w:val="swiss"/>
    <w:pitch w:val="variable"/>
    <w:sig w:usb0="00000287" w:usb1="00000000" w:usb2="00000000" w:usb3="00000000" w:csb0="0000009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A44605" w14:textId="77777777" w:rsidR="009D3A59" w:rsidRDefault="009D3A59" w:rsidP="00FA0516">
      <w:pPr>
        <w:spacing w:after="0" w:line="240" w:lineRule="auto"/>
      </w:pPr>
      <w:r>
        <w:separator/>
      </w:r>
    </w:p>
  </w:footnote>
  <w:footnote w:type="continuationSeparator" w:id="0">
    <w:p w14:paraId="121CC4BC" w14:textId="77777777" w:rsidR="009D3A59" w:rsidRDefault="009D3A59" w:rsidP="00FA05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DB4EB9D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00000013"/>
    <w:multiLevelType w:val="multilevel"/>
    <w:tmpl w:val="000000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rueHelveticaBlack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rueHelveticaBlack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rueHelveticaBlack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rueHelveticaBlack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TrueHelveticaBlack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rueHelveticaBlack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rueHelveticaBlack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rueHelveticaBlack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TrueHelveticaBlack"/>
        <w:sz w:val="18"/>
        <w:szCs w:val="18"/>
      </w:rPr>
    </w:lvl>
  </w:abstractNum>
  <w:abstractNum w:abstractNumId="3">
    <w:nsid w:val="00000014"/>
    <w:multiLevelType w:val="multilevel"/>
    <w:tmpl w:val="00000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rueHelveticaBlack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rueHelveticaBlack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rueHelveticaBlack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rueHelveticaBlack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TrueHelveticaBlack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rueHelveticaBlack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rueHelveticaBlack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rueHelveticaBlack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TrueHelveticaBlack"/>
        <w:sz w:val="18"/>
        <w:szCs w:val="18"/>
      </w:rPr>
    </w:lvl>
  </w:abstractNum>
  <w:abstractNum w:abstractNumId="4">
    <w:nsid w:val="03865875"/>
    <w:multiLevelType w:val="hybridMultilevel"/>
    <w:tmpl w:val="B32873CA"/>
    <w:lvl w:ilvl="0" w:tplc="DB3C4F3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3A17348"/>
    <w:multiLevelType w:val="hybridMultilevel"/>
    <w:tmpl w:val="F73A08E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871EBA"/>
    <w:multiLevelType w:val="hybridMultilevel"/>
    <w:tmpl w:val="F926E85A"/>
    <w:lvl w:ilvl="0" w:tplc="040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7">
    <w:nsid w:val="115171C5"/>
    <w:multiLevelType w:val="hybridMultilevel"/>
    <w:tmpl w:val="B45E15F4"/>
    <w:lvl w:ilvl="0" w:tplc="D4A43A8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12236954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6961BC2"/>
    <w:multiLevelType w:val="multilevel"/>
    <w:tmpl w:val="2604E73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567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0" w:firstLine="567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0" w:firstLine="709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0" w:firstLine="9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1FE01193"/>
    <w:multiLevelType w:val="multilevel"/>
    <w:tmpl w:val="CD8643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</w:rPr>
    </w:lvl>
  </w:abstractNum>
  <w:abstractNum w:abstractNumId="11">
    <w:nsid w:val="35845181"/>
    <w:multiLevelType w:val="hybridMultilevel"/>
    <w:tmpl w:val="30688B20"/>
    <w:lvl w:ilvl="0" w:tplc="FFFFFFFF">
      <w:start w:val="1"/>
      <w:numFmt w:val="bullet"/>
      <w:lvlText w:val=""/>
      <w:legacy w:legacy="1" w:legacySpace="360" w:legacyIndent="360"/>
      <w:lvlJc w:val="left"/>
      <w:pPr>
        <w:ind w:left="1572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TrueHelveticaBlack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TrueHelveticaBlack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TrueHelveticaBlack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>
    <w:nsid w:val="3A5929A5"/>
    <w:multiLevelType w:val="multilevel"/>
    <w:tmpl w:val="8DAA5462"/>
    <w:styleLink w:val="Punktai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hint="default"/>
        <w:b w:val="0"/>
        <w:i w:val="0"/>
        <w:dstrike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>
    <w:nsid w:val="450B6C83"/>
    <w:multiLevelType w:val="hybridMultilevel"/>
    <w:tmpl w:val="C346DFD0"/>
    <w:lvl w:ilvl="0" w:tplc="707825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6AA1EB8"/>
    <w:multiLevelType w:val="hybridMultilevel"/>
    <w:tmpl w:val="BC3263E8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AE33B0"/>
    <w:multiLevelType w:val="hybridMultilevel"/>
    <w:tmpl w:val="29D66612"/>
    <w:lvl w:ilvl="0" w:tplc="AA644A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B91AC1"/>
    <w:multiLevelType w:val="multilevel"/>
    <w:tmpl w:val="1BA019E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strike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3DF540B"/>
    <w:multiLevelType w:val="hybridMultilevel"/>
    <w:tmpl w:val="716E19B0"/>
    <w:lvl w:ilvl="0" w:tplc="A99C59DA">
      <w:start w:val="1"/>
      <w:numFmt w:val="bullet"/>
      <w:lvlText w:val="•"/>
      <w:lvlJc w:val="left"/>
      <w:pPr>
        <w:ind w:left="928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3301D7"/>
    <w:multiLevelType w:val="hybridMultilevel"/>
    <w:tmpl w:val="C5CC983A"/>
    <w:lvl w:ilvl="0" w:tplc="42C4D214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ADC612A"/>
    <w:multiLevelType w:val="multilevel"/>
    <w:tmpl w:val="C94E57F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>
    <w:nsid w:val="619F4CE3"/>
    <w:multiLevelType w:val="hybridMultilevel"/>
    <w:tmpl w:val="0C08D3DC"/>
    <w:lvl w:ilvl="0" w:tplc="C20854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4014C25"/>
    <w:multiLevelType w:val="multilevel"/>
    <w:tmpl w:val="E47C28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bullet"/>
      <w:lvlText w:val=""/>
      <w:lvlJc w:val="left"/>
      <w:pPr>
        <w:tabs>
          <w:tab w:val="num" w:pos="972"/>
        </w:tabs>
        <w:ind w:left="972" w:hanging="432"/>
      </w:pPr>
      <w:rPr>
        <w:rFonts w:ascii="Symbol" w:hAnsi="Symbol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104" w:hanging="504"/>
      </w:pPr>
      <w:rPr>
        <w:rFonts w:hint="default"/>
        <w:b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677C598D"/>
    <w:multiLevelType w:val="hybridMultilevel"/>
    <w:tmpl w:val="2B94128A"/>
    <w:lvl w:ilvl="0" w:tplc="8D6E1FF4">
      <w:start w:val="2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427D39"/>
    <w:multiLevelType w:val="multilevel"/>
    <w:tmpl w:val="DF8ED0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0" w:firstLine="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1531"/>
        </w:tabs>
        <w:ind w:left="1531" w:hanging="284"/>
      </w:pPr>
      <w:rPr>
        <w:rFonts w:hint="default"/>
        <w:b w:val="0"/>
        <w:i w:val="0"/>
      </w:rPr>
    </w:lvl>
    <w:lvl w:ilvl="4">
      <w:start w:val="1"/>
      <w:numFmt w:val="decimal"/>
      <w:lvlText w:val="%4.%5)"/>
      <w:lvlJc w:val="left"/>
      <w:pPr>
        <w:tabs>
          <w:tab w:val="num" w:pos="2098"/>
        </w:tabs>
        <w:ind w:left="2098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>
    <w:nsid w:val="685F3FBA"/>
    <w:multiLevelType w:val="hybridMultilevel"/>
    <w:tmpl w:val="80C804FE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5D3BD9"/>
    <w:multiLevelType w:val="multilevel"/>
    <w:tmpl w:val="A184C3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bullet"/>
      <w:lvlText w:val=""/>
      <w:lvlJc w:val="left"/>
      <w:pPr>
        <w:tabs>
          <w:tab w:val="num" w:pos="972"/>
        </w:tabs>
        <w:ind w:left="972" w:hanging="432"/>
      </w:pPr>
      <w:rPr>
        <w:rFonts w:ascii="Symbol" w:hAnsi="Symbol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10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>
    <w:nsid w:val="75F2213F"/>
    <w:multiLevelType w:val="hybridMultilevel"/>
    <w:tmpl w:val="716C9614"/>
    <w:lvl w:ilvl="0" w:tplc="BFDCE3D2">
      <w:start w:val="1"/>
      <w:numFmt w:val="decimal"/>
      <w:lvlText w:val="%1."/>
      <w:lvlJc w:val="left"/>
      <w:pPr>
        <w:ind w:left="1069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796D0B68"/>
    <w:multiLevelType w:val="multilevel"/>
    <w:tmpl w:val="71A89772"/>
    <w:lvl w:ilvl="0">
      <w:start w:val="1"/>
      <w:numFmt w:val="decimal"/>
      <w:pStyle w:val="Heading1"/>
      <w:suff w:val="space"/>
      <w:lvlText w:val="%1."/>
      <w:lvlJc w:val="left"/>
      <w:pPr>
        <w:ind w:left="1872" w:hanging="432"/>
      </w:pPr>
      <w:rPr>
        <w:rFonts w:hint="default"/>
      </w:rPr>
    </w:lvl>
    <w:lvl w:ilvl="1">
      <w:start w:val="1"/>
      <w:numFmt w:val="decimal"/>
      <w:pStyle w:val="Heading2"/>
      <w:lvlText w:val="%2."/>
      <w:lvlJc w:val="left"/>
      <w:pPr>
        <w:ind w:left="0" w:firstLine="720"/>
      </w:pPr>
      <w:rPr>
        <w:rFonts w:hint="default"/>
        <w:b w:val="0"/>
        <w:i w:val="0"/>
        <w:strike w:val="0"/>
        <w:sz w:val="24"/>
        <w:szCs w:val="24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152" w:firstLine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4392"/>
        </w:tabs>
        <w:ind w:left="439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7704"/>
        </w:tabs>
        <w:ind w:left="7704" w:hanging="1584"/>
      </w:pPr>
      <w:rPr>
        <w:rFonts w:hint="default"/>
      </w:rPr>
    </w:lvl>
  </w:abstractNum>
  <w:abstractNum w:abstractNumId="28">
    <w:nsid w:val="798A7555"/>
    <w:multiLevelType w:val="multilevel"/>
    <w:tmpl w:val="3E40A17E"/>
    <w:lvl w:ilvl="0">
      <w:start w:val="3"/>
      <w:numFmt w:val="decimal"/>
      <w:lvlText w:val="%1."/>
      <w:lvlJc w:val="left"/>
      <w:pPr>
        <w:ind w:hanging="360"/>
      </w:pPr>
      <w:rPr>
        <w:rFonts w:ascii="Arial" w:eastAsia="Times New Roman" w:hAnsi="Arial" w:cs="Times New Roman" w:hint="default"/>
        <w:w w:val="84"/>
        <w:sz w:val="22"/>
        <w:szCs w:val="22"/>
      </w:rPr>
    </w:lvl>
    <w:lvl w:ilvl="1">
      <w:start w:val="1"/>
      <w:numFmt w:val="decimal"/>
      <w:lvlText w:val="%1.%2."/>
      <w:lvlJc w:val="left"/>
      <w:pPr>
        <w:ind w:hanging="430"/>
      </w:pPr>
      <w:rPr>
        <w:rFonts w:ascii="Arial" w:eastAsia="Times New Roman" w:hAnsi="Arial" w:cs="Times New Roman" w:hint="default"/>
        <w:w w:val="84"/>
        <w:sz w:val="22"/>
        <w:szCs w:val="22"/>
      </w:rPr>
    </w:lvl>
    <w:lvl w:ilvl="2">
      <w:start w:val="1"/>
      <w:numFmt w:val="decimal"/>
      <w:lvlText w:val="%1.%2.%3."/>
      <w:lvlJc w:val="left"/>
      <w:pPr>
        <w:ind w:hanging="504"/>
      </w:pPr>
      <w:rPr>
        <w:rFonts w:ascii="Arial" w:eastAsia="Times New Roman" w:hAnsi="Arial" w:cs="Times New Roman" w:hint="default"/>
        <w:w w:val="84"/>
        <w:sz w:val="22"/>
        <w:szCs w:val="22"/>
      </w:rPr>
    </w:lvl>
    <w:lvl w:ilvl="3">
      <w:start w:val="1"/>
      <w:numFmt w:val="bullet"/>
      <w:lvlText w:val="•"/>
      <w:lvlJc w:val="left"/>
      <w:pPr>
        <w:ind w:hanging="228"/>
      </w:pPr>
      <w:rPr>
        <w:rFonts w:ascii="Arial" w:eastAsia="Times New Roman" w:hAnsi="Arial" w:hint="default"/>
        <w:w w:val="130"/>
        <w:sz w:val="22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9">
    <w:nsid w:val="7ED0436F"/>
    <w:multiLevelType w:val="multilevel"/>
    <w:tmpl w:val="4A843BB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7"/>
  </w:num>
  <w:num w:numId="2">
    <w:abstractNumId w:val="12"/>
  </w:num>
  <w:num w:numId="3">
    <w:abstractNumId w:val="0"/>
  </w:num>
  <w:num w:numId="4">
    <w:abstractNumId w:val="4"/>
  </w:num>
  <w:num w:numId="5">
    <w:abstractNumId w:val="15"/>
  </w:num>
  <w:num w:numId="6">
    <w:abstractNumId w:val="13"/>
  </w:num>
  <w:num w:numId="7">
    <w:abstractNumId w:val="24"/>
  </w:num>
  <w:num w:numId="8">
    <w:abstractNumId w:val="18"/>
  </w:num>
  <w:num w:numId="9">
    <w:abstractNumId w:val="16"/>
  </w:num>
  <w:num w:numId="10">
    <w:abstractNumId w:val="20"/>
  </w:num>
  <w:num w:numId="11">
    <w:abstractNumId w:val="14"/>
  </w:num>
  <w:num w:numId="12">
    <w:abstractNumId w:val="22"/>
  </w:num>
  <w:num w:numId="13">
    <w:abstractNumId w:val="9"/>
  </w:num>
  <w:num w:numId="14">
    <w:abstractNumId w:val="6"/>
  </w:num>
  <w:num w:numId="15">
    <w:abstractNumId w:val="25"/>
  </w:num>
  <w:num w:numId="16">
    <w:abstractNumId w:val="21"/>
  </w:num>
  <w:num w:numId="17">
    <w:abstractNumId w:val="10"/>
  </w:num>
  <w:num w:numId="18">
    <w:abstractNumId w:val="5"/>
  </w:num>
  <w:num w:numId="19">
    <w:abstractNumId w:val="1"/>
  </w:num>
  <w:num w:numId="20">
    <w:abstractNumId w:val="17"/>
  </w:num>
  <w:num w:numId="21">
    <w:abstractNumId w:val="2"/>
  </w:num>
  <w:num w:numId="22">
    <w:abstractNumId w:val="3"/>
  </w:num>
  <w:num w:numId="23">
    <w:abstractNumId w:val="11"/>
  </w:num>
  <w:num w:numId="24">
    <w:abstractNumId w:val="28"/>
  </w:num>
  <w:num w:numId="25">
    <w:abstractNumId w:val="29"/>
  </w:num>
  <w:num w:numId="26">
    <w:abstractNumId w:val="8"/>
  </w:num>
  <w:num w:numId="27">
    <w:abstractNumId w:val="7"/>
  </w:num>
  <w:num w:numId="28">
    <w:abstractNumId w:val="26"/>
  </w:num>
  <w:num w:numId="29">
    <w:abstractNumId w:val="23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516"/>
    <w:rsid w:val="00001F84"/>
    <w:rsid w:val="000025F9"/>
    <w:rsid w:val="00002612"/>
    <w:rsid w:val="00005EF8"/>
    <w:rsid w:val="00013E65"/>
    <w:rsid w:val="0001576E"/>
    <w:rsid w:val="000159F9"/>
    <w:rsid w:val="000238A5"/>
    <w:rsid w:val="00025B98"/>
    <w:rsid w:val="00027AEC"/>
    <w:rsid w:val="00036E03"/>
    <w:rsid w:val="00037149"/>
    <w:rsid w:val="0004046D"/>
    <w:rsid w:val="00040E75"/>
    <w:rsid w:val="00042A9E"/>
    <w:rsid w:val="0004480D"/>
    <w:rsid w:val="000474F6"/>
    <w:rsid w:val="000515AD"/>
    <w:rsid w:val="00054E8F"/>
    <w:rsid w:val="000576F4"/>
    <w:rsid w:val="00060C09"/>
    <w:rsid w:val="00062B8B"/>
    <w:rsid w:val="00063CEA"/>
    <w:rsid w:val="00065EC5"/>
    <w:rsid w:val="00072D8E"/>
    <w:rsid w:val="00074CF6"/>
    <w:rsid w:val="00086643"/>
    <w:rsid w:val="000956F9"/>
    <w:rsid w:val="000A3386"/>
    <w:rsid w:val="000C04C6"/>
    <w:rsid w:val="000C7806"/>
    <w:rsid w:val="000D0DD0"/>
    <w:rsid w:val="000D1CDA"/>
    <w:rsid w:val="000D6814"/>
    <w:rsid w:val="000E07E3"/>
    <w:rsid w:val="000E2A13"/>
    <w:rsid w:val="000E6A02"/>
    <w:rsid w:val="000F2C01"/>
    <w:rsid w:val="000F387D"/>
    <w:rsid w:val="00101266"/>
    <w:rsid w:val="001046CA"/>
    <w:rsid w:val="001068FE"/>
    <w:rsid w:val="00106995"/>
    <w:rsid w:val="00106A61"/>
    <w:rsid w:val="001111C8"/>
    <w:rsid w:val="001131A7"/>
    <w:rsid w:val="001143A3"/>
    <w:rsid w:val="00114EDD"/>
    <w:rsid w:val="00115E4F"/>
    <w:rsid w:val="001168E2"/>
    <w:rsid w:val="00127C80"/>
    <w:rsid w:val="00132E0B"/>
    <w:rsid w:val="001341BE"/>
    <w:rsid w:val="001359D0"/>
    <w:rsid w:val="0014278E"/>
    <w:rsid w:val="001451EF"/>
    <w:rsid w:val="00146096"/>
    <w:rsid w:val="00147FFE"/>
    <w:rsid w:val="0015140E"/>
    <w:rsid w:val="00154330"/>
    <w:rsid w:val="00155B71"/>
    <w:rsid w:val="0016309D"/>
    <w:rsid w:val="001654FC"/>
    <w:rsid w:val="00167F5B"/>
    <w:rsid w:val="00171708"/>
    <w:rsid w:val="0017631B"/>
    <w:rsid w:val="00177AF1"/>
    <w:rsid w:val="00180457"/>
    <w:rsid w:val="0018125C"/>
    <w:rsid w:val="00183034"/>
    <w:rsid w:val="00186A6C"/>
    <w:rsid w:val="00191AE5"/>
    <w:rsid w:val="00195E62"/>
    <w:rsid w:val="00196FB9"/>
    <w:rsid w:val="00197C39"/>
    <w:rsid w:val="001A1899"/>
    <w:rsid w:val="001A2911"/>
    <w:rsid w:val="001A6D63"/>
    <w:rsid w:val="001B4087"/>
    <w:rsid w:val="001C3848"/>
    <w:rsid w:val="001C79D5"/>
    <w:rsid w:val="001D0310"/>
    <w:rsid w:val="001D13AC"/>
    <w:rsid w:val="001D6348"/>
    <w:rsid w:val="001D7724"/>
    <w:rsid w:val="001E081A"/>
    <w:rsid w:val="001E10F7"/>
    <w:rsid w:val="001E2665"/>
    <w:rsid w:val="001E6BDA"/>
    <w:rsid w:val="001F3129"/>
    <w:rsid w:val="001F45FE"/>
    <w:rsid w:val="001F4B29"/>
    <w:rsid w:val="001F68D2"/>
    <w:rsid w:val="0020012A"/>
    <w:rsid w:val="002001CB"/>
    <w:rsid w:val="00203E09"/>
    <w:rsid w:val="00203E21"/>
    <w:rsid w:val="002139F4"/>
    <w:rsid w:val="00217D5E"/>
    <w:rsid w:val="002225C3"/>
    <w:rsid w:val="0022336C"/>
    <w:rsid w:val="00234BD0"/>
    <w:rsid w:val="00243B1B"/>
    <w:rsid w:val="00243FFB"/>
    <w:rsid w:val="0025157C"/>
    <w:rsid w:val="00251822"/>
    <w:rsid w:val="002519E6"/>
    <w:rsid w:val="00257A39"/>
    <w:rsid w:val="00262D7E"/>
    <w:rsid w:val="00265E55"/>
    <w:rsid w:val="00267894"/>
    <w:rsid w:val="00271A42"/>
    <w:rsid w:val="0027460C"/>
    <w:rsid w:val="00274DCB"/>
    <w:rsid w:val="002756D9"/>
    <w:rsid w:val="00284AE0"/>
    <w:rsid w:val="002A0692"/>
    <w:rsid w:val="002A0B65"/>
    <w:rsid w:val="002A0CF9"/>
    <w:rsid w:val="002A3D20"/>
    <w:rsid w:val="002B0ECC"/>
    <w:rsid w:val="002B521F"/>
    <w:rsid w:val="002B6080"/>
    <w:rsid w:val="002B6D9E"/>
    <w:rsid w:val="002C0C7F"/>
    <w:rsid w:val="002C5B31"/>
    <w:rsid w:val="002D2448"/>
    <w:rsid w:val="002E25BA"/>
    <w:rsid w:val="002E678E"/>
    <w:rsid w:val="002E7887"/>
    <w:rsid w:val="002E7C79"/>
    <w:rsid w:val="002F09C8"/>
    <w:rsid w:val="002F303D"/>
    <w:rsid w:val="00304C23"/>
    <w:rsid w:val="00305673"/>
    <w:rsid w:val="00306491"/>
    <w:rsid w:val="00307DB6"/>
    <w:rsid w:val="00311F28"/>
    <w:rsid w:val="003128DC"/>
    <w:rsid w:val="003144F6"/>
    <w:rsid w:val="0032186E"/>
    <w:rsid w:val="00322A98"/>
    <w:rsid w:val="00322AAF"/>
    <w:rsid w:val="0032417C"/>
    <w:rsid w:val="003274B4"/>
    <w:rsid w:val="00330D81"/>
    <w:rsid w:val="003328FB"/>
    <w:rsid w:val="0033318F"/>
    <w:rsid w:val="00337F76"/>
    <w:rsid w:val="00340772"/>
    <w:rsid w:val="00345FF6"/>
    <w:rsid w:val="00350461"/>
    <w:rsid w:val="00361581"/>
    <w:rsid w:val="003615BD"/>
    <w:rsid w:val="00361879"/>
    <w:rsid w:val="0036221F"/>
    <w:rsid w:val="00371A35"/>
    <w:rsid w:val="003741D1"/>
    <w:rsid w:val="00383483"/>
    <w:rsid w:val="0038467B"/>
    <w:rsid w:val="00385A66"/>
    <w:rsid w:val="0038786E"/>
    <w:rsid w:val="00394B3B"/>
    <w:rsid w:val="003A6FA6"/>
    <w:rsid w:val="003A79D3"/>
    <w:rsid w:val="003B0F95"/>
    <w:rsid w:val="003B3265"/>
    <w:rsid w:val="003B5AC6"/>
    <w:rsid w:val="003D3D64"/>
    <w:rsid w:val="003D3DD3"/>
    <w:rsid w:val="003D4B1F"/>
    <w:rsid w:val="003D7F49"/>
    <w:rsid w:val="003E6946"/>
    <w:rsid w:val="003F04D2"/>
    <w:rsid w:val="003F259B"/>
    <w:rsid w:val="003F29AE"/>
    <w:rsid w:val="00401B03"/>
    <w:rsid w:val="0040625B"/>
    <w:rsid w:val="0040749B"/>
    <w:rsid w:val="004077B2"/>
    <w:rsid w:val="004117ED"/>
    <w:rsid w:val="004142EA"/>
    <w:rsid w:val="004166D2"/>
    <w:rsid w:val="00431E76"/>
    <w:rsid w:val="00443C6B"/>
    <w:rsid w:val="00450628"/>
    <w:rsid w:val="00451CB6"/>
    <w:rsid w:val="00457CBC"/>
    <w:rsid w:val="00465CD1"/>
    <w:rsid w:val="004663D4"/>
    <w:rsid w:val="004674B3"/>
    <w:rsid w:val="00474521"/>
    <w:rsid w:val="004753CD"/>
    <w:rsid w:val="00486A8D"/>
    <w:rsid w:val="00490C04"/>
    <w:rsid w:val="00492CEC"/>
    <w:rsid w:val="00493C22"/>
    <w:rsid w:val="0049472E"/>
    <w:rsid w:val="00497DD0"/>
    <w:rsid w:val="004A02E8"/>
    <w:rsid w:val="004A5EB8"/>
    <w:rsid w:val="004B1214"/>
    <w:rsid w:val="004B2DED"/>
    <w:rsid w:val="004C0DBA"/>
    <w:rsid w:val="004C1703"/>
    <w:rsid w:val="004C1FA7"/>
    <w:rsid w:val="004C3257"/>
    <w:rsid w:val="004D28E9"/>
    <w:rsid w:val="004D5D73"/>
    <w:rsid w:val="004E0876"/>
    <w:rsid w:val="004E18EB"/>
    <w:rsid w:val="004E6169"/>
    <w:rsid w:val="004E6368"/>
    <w:rsid w:val="004E6B9A"/>
    <w:rsid w:val="004E769F"/>
    <w:rsid w:val="004F12BC"/>
    <w:rsid w:val="004F163D"/>
    <w:rsid w:val="004F33B3"/>
    <w:rsid w:val="005020BF"/>
    <w:rsid w:val="00502C22"/>
    <w:rsid w:val="0051045C"/>
    <w:rsid w:val="005112E4"/>
    <w:rsid w:val="005151EE"/>
    <w:rsid w:val="00515552"/>
    <w:rsid w:val="00517308"/>
    <w:rsid w:val="0052015F"/>
    <w:rsid w:val="0052317B"/>
    <w:rsid w:val="005350A0"/>
    <w:rsid w:val="00540DE9"/>
    <w:rsid w:val="0054252D"/>
    <w:rsid w:val="00543921"/>
    <w:rsid w:val="005451E1"/>
    <w:rsid w:val="0054633E"/>
    <w:rsid w:val="005576B2"/>
    <w:rsid w:val="0056138C"/>
    <w:rsid w:val="00573640"/>
    <w:rsid w:val="005803AD"/>
    <w:rsid w:val="00594D5E"/>
    <w:rsid w:val="00597287"/>
    <w:rsid w:val="005A1378"/>
    <w:rsid w:val="005A36A0"/>
    <w:rsid w:val="005A6FAD"/>
    <w:rsid w:val="005A71EA"/>
    <w:rsid w:val="005B0008"/>
    <w:rsid w:val="005B0883"/>
    <w:rsid w:val="005B1319"/>
    <w:rsid w:val="005B5663"/>
    <w:rsid w:val="005C0567"/>
    <w:rsid w:val="005C1723"/>
    <w:rsid w:val="005C4623"/>
    <w:rsid w:val="005C493F"/>
    <w:rsid w:val="005C566B"/>
    <w:rsid w:val="005D187A"/>
    <w:rsid w:val="005D65A6"/>
    <w:rsid w:val="005D7332"/>
    <w:rsid w:val="005D7F0A"/>
    <w:rsid w:val="005E4A04"/>
    <w:rsid w:val="005E7869"/>
    <w:rsid w:val="005F0C5A"/>
    <w:rsid w:val="005F268B"/>
    <w:rsid w:val="005F4771"/>
    <w:rsid w:val="005F484A"/>
    <w:rsid w:val="0060248F"/>
    <w:rsid w:val="0060400B"/>
    <w:rsid w:val="00605128"/>
    <w:rsid w:val="00610EA4"/>
    <w:rsid w:val="00611318"/>
    <w:rsid w:val="00615F34"/>
    <w:rsid w:val="0061608E"/>
    <w:rsid w:val="006234C2"/>
    <w:rsid w:val="00626061"/>
    <w:rsid w:val="00626363"/>
    <w:rsid w:val="006309A1"/>
    <w:rsid w:val="006370F4"/>
    <w:rsid w:val="00644436"/>
    <w:rsid w:val="00644905"/>
    <w:rsid w:val="006451EC"/>
    <w:rsid w:val="00650A53"/>
    <w:rsid w:val="00656AE3"/>
    <w:rsid w:val="00660C03"/>
    <w:rsid w:val="00661101"/>
    <w:rsid w:val="00662462"/>
    <w:rsid w:val="00662B5A"/>
    <w:rsid w:val="00664718"/>
    <w:rsid w:val="006657B8"/>
    <w:rsid w:val="0066616E"/>
    <w:rsid w:val="006673F9"/>
    <w:rsid w:val="00672C11"/>
    <w:rsid w:val="006770B6"/>
    <w:rsid w:val="00681C8A"/>
    <w:rsid w:val="00682375"/>
    <w:rsid w:val="00687C3B"/>
    <w:rsid w:val="0069221D"/>
    <w:rsid w:val="00692F9D"/>
    <w:rsid w:val="006935AF"/>
    <w:rsid w:val="006A3AC4"/>
    <w:rsid w:val="006A3F76"/>
    <w:rsid w:val="006A47C1"/>
    <w:rsid w:val="006A5808"/>
    <w:rsid w:val="006A713F"/>
    <w:rsid w:val="006B0250"/>
    <w:rsid w:val="006B745E"/>
    <w:rsid w:val="006C0360"/>
    <w:rsid w:val="006C1DD2"/>
    <w:rsid w:val="006C6EE3"/>
    <w:rsid w:val="006C703A"/>
    <w:rsid w:val="006D5FEA"/>
    <w:rsid w:val="006D6D60"/>
    <w:rsid w:val="006F29BC"/>
    <w:rsid w:val="006F442B"/>
    <w:rsid w:val="006F7832"/>
    <w:rsid w:val="00701651"/>
    <w:rsid w:val="00702AA2"/>
    <w:rsid w:val="007034AA"/>
    <w:rsid w:val="00705854"/>
    <w:rsid w:val="00720412"/>
    <w:rsid w:val="00732792"/>
    <w:rsid w:val="00742CCE"/>
    <w:rsid w:val="00743CF0"/>
    <w:rsid w:val="00746715"/>
    <w:rsid w:val="00746F80"/>
    <w:rsid w:val="00752078"/>
    <w:rsid w:val="00753999"/>
    <w:rsid w:val="007548EF"/>
    <w:rsid w:val="007556EA"/>
    <w:rsid w:val="00761DAB"/>
    <w:rsid w:val="00767E0A"/>
    <w:rsid w:val="007711C1"/>
    <w:rsid w:val="00773921"/>
    <w:rsid w:val="00777A36"/>
    <w:rsid w:val="00780C2E"/>
    <w:rsid w:val="0078276A"/>
    <w:rsid w:val="00783107"/>
    <w:rsid w:val="00790BD0"/>
    <w:rsid w:val="007B282D"/>
    <w:rsid w:val="007B5247"/>
    <w:rsid w:val="007B5A3C"/>
    <w:rsid w:val="007C0A4C"/>
    <w:rsid w:val="007C2564"/>
    <w:rsid w:val="007C43BB"/>
    <w:rsid w:val="007C792A"/>
    <w:rsid w:val="007D6E2C"/>
    <w:rsid w:val="007E00D6"/>
    <w:rsid w:val="007E044C"/>
    <w:rsid w:val="007E2BFE"/>
    <w:rsid w:val="007E75A8"/>
    <w:rsid w:val="007F1C5E"/>
    <w:rsid w:val="008076F9"/>
    <w:rsid w:val="008106DE"/>
    <w:rsid w:val="00810CFC"/>
    <w:rsid w:val="00814E34"/>
    <w:rsid w:val="0081585F"/>
    <w:rsid w:val="00817BC2"/>
    <w:rsid w:val="0084381D"/>
    <w:rsid w:val="0084645A"/>
    <w:rsid w:val="0085106D"/>
    <w:rsid w:val="00851642"/>
    <w:rsid w:val="00854A28"/>
    <w:rsid w:val="008560A7"/>
    <w:rsid w:val="008634D1"/>
    <w:rsid w:val="00872744"/>
    <w:rsid w:val="00877355"/>
    <w:rsid w:val="00877B8B"/>
    <w:rsid w:val="00880B42"/>
    <w:rsid w:val="00893A6E"/>
    <w:rsid w:val="008977FF"/>
    <w:rsid w:val="008A08C5"/>
    <w:rsid w:val="008A4F76"/>
    <w:rsid w:val="008A6200"/>
    <w:rsid w:val="008B3824"/>
    <w:rsid w:val="008C0352"/>
    <w:rsid w:val="008C388D"/>
    <w:rsid w:val="008C49F7"/>
    <w:rsid w:val="008C5317"/>
    <w:rsid w:val="008D0B37"/>
    <w:rsid w:val="008F6556"/>
    <w:rsid w:val="00906545"/>
    <w:rsid w:val="009123AF"/>
    <w:rsid w:val="009155FA"/>
    <w:rsid w:val="00916937"/>
    <w:rsid w:val="00916CB3"/>
    <w:rsid w:val="00921CAB"/>
    <w:rsid w:val="009248CB"/>
    <w:rsid w:val="009333C5"/>
    <w:rsid w:val="009356B0"/>
    <w:rsid w:val="0093784B"/>
    <w:rsid w:val="009421D7"/>
    <w:rsid w:val="00942E9C"/>
    <w:rsid w:val="009578AF"/>
    <w:rsid w:val="00967F2B"/>
    <w:rsid w:val="00970117"/>
    <w:rsid w:val="0097158E"/>
    <w:rsid w:val="0097629C"/>
    <w:rsid w:val="00977A0F"/>
    <w:rsid w:val="009A3037"/>
    <w:rsid w:val="009A7570"/>
    <w:rsid w:val="009B33A4"/>
    <w:rsid w:val="009B4F1D"/>
    <w:rsid w:val="009C155B"/>
    <w:rsid w:val="009C15D1"/>
    <w:rsid w:val="009C1748"/>
    <w:rsid w:val="009C5AEE"/>
    <w:rsid w:val="009C67AA"/>
    <w:rsid w:val="009C7A80"/>
    <w:rsid w:val="009D0C0B"/>
    <w:rsid w:val="009D2055"/>
    <w:rsid w:val="009D3A59"/>
    <w:rsid w:val="009D5F9D"/>
    <w:rsid w:val="009D6CDB"/>
    <w:rsid w:val="009D6E68"/>
    <w:rsid w:val="009E145C"/>
    <w:rsid w:val="009E1629"/>
    <w:rsid w:val="009E23F2"/>
    <w:rsid w:val="009E2B94"/>
    <w:rsid w:val="009E7FC0"/>
    <w:rsid w:val="009F6157"/>
    <w:rsid w:val="00A055D4"/>
    <w:rsid w:val="00A07EA2"/>
    <w:rsid w:val="00A13339"/>
    <w:rsid w:val="00A15134"/>
    <w:rsid w:val="00A20BAA"/>
    <w:rsid w:val="00A21873"/>
    <w:rsid w:val="00A22610"/>
    <w:rsid w:val="00A346A8"/>
    <w:rsid w:val="00A37AF8"/>
    <w:rsid w:val="00A438E1"/>
    <w:rsid w:val="00A43D97"/>
    <w:rsid w:val="00A44F73"/>
    <w:rsid w:val="00A46DB3"/>
    <w:rsid w:val="00A505C0"/>
    <w:rsid w:val="00A55130"/>
    <w:rsid w:val="00A56331"/>
    <w:rsid w:val="00A61745"/>
    <w:rsid w:val="00A62DCD"/>
    <w:rsid w:val="00A6372B"/>
    <w:rsid w:val="00A63817"/>
    <w:rsid w:val="00A63C12"/>
    <w:rsid w:val="00A66A71"/>
    <w:rsid w:val="00A71F24"/>
    <w:rsid w:val="00A74A75"/>
    <w:rsid w:val="00A910F3"/>
    <w:rsid w:val="00A9178B"/>
    <w:rsid w:val="00A92073"/>
    <w:rsid w:val="00A94C36"/>
    <w:rsid w:val="00AA1D51"/>
    <w:rsid w:val="00AB202B"/>
    <w:rsid w:val="00AB20C8"/>
    <w:rsid w:val="00AC0087"/>
    <w:rsid w:val="00AC07D5"/>
    <w:rsid w:val="00AD402A"/>
    <w:rsid w:val="00AE1A73"/>
    <w:rsid w:val="00AE2EA1"/>
    <w:rsid w:val="00AE61D2"/>
    <w:rsid w:val="00AF00C3"/>
    <w:rsid w:val="00AF1922"/>
    <w:rsid w:val="00AF1F19"/>
    <w:rsid w:val="00B0185E"/>
    <w:rsid w:val="00B050B2"/>
    <w:rsid w:val="00B067B7"/>
    <w:rsid w:val="00B10C39"/>
    <w:rsid w:val="00B13004"/>
    <w:rsid w:val="00B158C0"/>
    <w:rsid w:val="00B20ED1"/>
    <w:rsid w:val="00B2150B"/>
    <w:rsid w:val="00B23262"/>
    <w:rsid w:val="00B23428"/>
    <w:rsid w:val="00B24F0B"/>
    <w:rsid w:val="00B2513F"/>
    <w:rsid w:val="00B33938"/>
    <w:rsid w:val="00B37B09"/>
    <w:rsid w:val="00B40B28"/>
    <w:rsid w:val="00B4472E"/>
    <w:rsid w:val="00B44AD9"/>
    <w:rsid w:val="00B45B38"/>
    <w:rsid w:val="00B53BC3"/>
    <w:rsid w:val="00B563BD"/>
    <w:rsid w:val="00B57EE8"/>
    <w:rsid w:val="00B60036"/>
    <w:rsid w:val="00B60849"/>
    <w:rsid w:val="00B64381"/>
    <w:rsid w:val="00B6638E"/>
    <w:rsid w:val="00B6659B"/>
    <w:rsid w:val="00B66619"/>
    <w:rsid w:val="00B732A4"/>
    <w:rsid w:val="00B73E54"/>
    <w:rsid w:val="00B82159"/>
    <w:rsid w:val="00B83151"/>
    <w:rsid w:val="00B84499"/>
    <w:rsid w:val="00B91CA6"/>
    <w:rsid w:val="00B92641"/>
    <w:rsid w:val="00B94E31"/>
    <w:rsid w:val="00BA05EF"/>
    <w:rsid w:val="00BA1ADA"/>
    <w:rsid w:val="00BB0632"/>
    <w:rsid w:val="00BB0FEC"/>
    <w:rsid w:val="00BB484E"/>
    <w:rsid w:val="00BB5707"/>
    <w:rsid w:val="00BC008E"/>
    <w:rsid w:val="00BC3F57"/>
    <w:rsid w:val="00BC5EC9"/>
    <w:rsid w:val="00BD4747"/>
    <w:rsid w:val="00BD4F51"/>
    <w:rsid w:val="00BD6AB3"/>
    <w:rsid w:val="00BE2AEE"/>
    <w:rsid w:val="00BE5461"/>
    <w:rsid w:val="00BF091C"/>
    <w:rsid w:val="00BF3916"/>
    <w:rsid w:val="00BF659A"/>
    <w:rsid w:val="00C05091"/>
    <w:rsid w:val="00C12B4C"/>
    <w:rsid w:val="00C14364"/>
    <w:rsid w:val="00C144CA"/>
    <w:rsid w:val="00C164FA"/>
    <w:rsid w:val="00C2037F"/>
    <w:rsid w:val="00C26CC9"/>
    <w:rsid w:val="00C332DF"/>
    <w:rsid w:val="00C35C7C"/>
    <w:rsid w:val="00C36EA5"/>
    <w:rsid w:val="00C535A1"/>
    <w:rsid w:val="00C53CA3"/>
    <w:rsid w:val="00C5531D"/>
    <w:rsid w:val="00C55E5B"/>
    <w:rsid w:val="00C56047"/>
    <w:rsid w:val="00C61EB3"/>
    <w:rsid w:val="00C64377"/>
    <w:rsid w:val="00C64683"/>
    <w:rsid w:val="00C65086"/>
    <w:rsid w:val="00C672FD"/>
    <w:rsid w:val="00C72070"/>
    <w:rsid w:val="00C72678"/>
    <w:rsid w:val="00C76DA3"/>
    <w:rsid w:val="00CB1544"/>
    <w:rsid w:val="00CB3067"/>
    <w:rsid w:val="00CB3C45"/>
    <w:rsid w:val="00CB47AC"/>
    <w:rsid w:val="00CB68B2"/>
    <w:rsid w:val="00CB7858"/>
    <w:rsid w:val="00CC0D1C"/>
    <w:rsid w:val="00CC0EC7"/>
    <w:rsid w:val="00CC5DAD"/>
    <w:rsid w:val="00CC6EC2"/>
    <w:rsid w:val="00CD0D9C"/>
    <w:rsid w:val="00CE2CA3"/>
    <w:rsid w:val="00CE50C7"/>
    <w:rsid w:val="00CF156E"/>
    <w:rsid w:val="00CF43ED"/>
    <w:rsid w:val="00CF65A5"/>
    <w:rsid w:val="00D01D72"/>
    <w:rsid w:val="00D02515"/>
    <w:rsid w:val="00D02672"/>
    <w:rsid w:val="00D02AB7"/>
    <w:rsid w:val="00D066AF"/>
    <w:rsid w:val="00D06FDD"/>
    <w:rsid w:val="00D1308D"/>
    <w:rsid w:val="00D21835"/>
    <w:rsid w:val="00D25628"/>
    <w:rsid w:val="00D25822"/>
    <w:rsid w:val="00D323D2"/>
    <w:rsid w:val="00D33A5C"/>
    <w:rsid w:val="00D35D95"/>
    <w:rsid w:val="00D40ACF"/>
    <w:rsid w:val="00D44BB3"/>
    <w:rsid w:val="00D4676A"/>
    <w:rsid w:val="00D63436"/>
    <w:rsid w:val="00D66B30"/>
    <w:rsid w:val="00D8489E"/>
    <w:rsid w:val="00D9307C"/>
    <w:rsid w:val="00D9372C"/>
    <w:rsid w:val="00DA1053"/>
    <w:rsid w:val="00DA55B7"/>
    <w:rsid w:val="00DB5BB8"/>
    <w:rsid w:val="00DB6424"/>
    <w:rsid w:val="00DC584F"/>
    <w:rsid w:val="00DD464A"/>
    <w:rsid w:val="00DE470C"/>
    <w:rsid w:val="00DF2ED1"/>
    <w:rsid w:val="00DF659A"/>
    <w:rsid w:val="00DF73D9"/>
    <w:rsid w:val="00E15CB0"/>
    <w:rsid w:val="00E15FF1"/>
    <w:rsid w:val="00E21B44"/>
    <w:rsid w:val="00E22106"/>
    <w:rsid w:val="00E2380A"/>
    <w:rsid w:val="00E23A11"/>
    <w:rsid w:val="00E259BF"/>
    <w:rsid w:val="00E275C0"/>
    <w:rsid w:val="00E42091"/>
    <w:rsid w:val="00E439CE"/>
    <w:rsid w:val="00E512A5"/>
    <w:rsid w:val="00E53480"/>
    <w:rsid w:val="00E61F29"/>
    <w:rsid w:val="00E62926"/>
    <w:rsid w:val="00E64290"/>
    <w:rsid w:val="00E6729C"/>
    <w:rsid w:val="00E85998"/>
    <w:rsid w:val="00E90DC6"/>
    <w:rsid w:val="00E96703"/>
    <w:rsid w:val="00EA0908"/>
    <w:rsid w:val="00EA191C"/>
    <w:rsid w:val="00EA48E8"/>
    <w:rsid w:val="00EA6FBA"/>
    <w:rsid w:val="00EC09BC"/>
    <w:rsid w:val="00EC59E1"/>
    <w:rsid w:val="00ED0564"/>
    <w:rsid w:val="00ED2133"/>
    <w:rsid w:val="00ED5E91"/>
    <w:rsid w:val="00EE0DFE"/>
    <w:rsid w:val="00EF2C7D"/>
    <w:rsid w:val="00EF2DE6"/>
    <w:rsid w:val="00EF6E88"/>
    <w:rsid w:val="00F0241C"/>
    <w:rsid w:val="00F04205"/>
    <w:rsid w:val="00F04705"/>
    <w:rsid w:val="00F06D9E"/>
    <w:rsid w:val="00F14555"/>
    <w:rsid w:val="00F174DD"/>
    <w:rsid w:val="00F20688"/>
    <w:rsid w:val="00F2091C"/>
    <w:rsid w:val="00F21475"/>
    <w:rsid w:val="00F254E7"/>
    <w:rsid w:val="00F25ECC"/>
    <w:rsid w:val="00F30799"/>
    <w:rsid w:val="00F42AD6"/>
    <w:rsid w:val="00F458E7"/>
    <w:rsid w:val="00F467C9"/>
    <w:rsid w:val="00F527BF"/>
    <w:rsid w:val="00F572AD"/>
    <w:rsid w:val="00F656A6"/>
    <w:rsid w:val="00F65799"/>
    <w:rsid w:val="00F7367F"/>
    <w:rsid w:val="00F74AD1"/>
    <w:rsid w:val="00F7542F"/>
    <w:rsid w:val="00F77014"/>
    <w:rsid w:val="00F772FA"/>
    <w:rsid w:val="00F80F8D"/>
    <w:rsid w:val="00F8106F"/>
    <w:rsid w:val="00F826A2"/>
    <w:rsid w:val="00F83435"/>
    <w:rsid w:val="00F876B4"/>
    <w:rsid w:val="00F97DE4"/>
    <w:rsid w:val="00FA0516"/>
    <w:rsid w:val="00FA67A4"/>
    <w:rsid w:val="00FB0671"/>
    <w:rsid w:val="00FB26DA"/>
    <w:rsid w:val="00FB6AA8"/>
    <w:rsid w:val="00FC09DB"/>
    <w:rsid w:val="00FC4F25"/>
    <w:rsid w:val="00FD350A"/>
    <w:rsid w:val="00FD3EDE"/>
    <w:rsid w:val="00FD42EB"/>
    <w:rsid w:val="00FE2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418E5"/>
  <w15:docId w15:val="{BC397700-B75E-4F79-963B-3D842B490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aliases w:val="Appendix"/>
    <w:basedOn w:val="Normal"/>
    <w:next w:val="Normal"/>
    <w:link w:val="Heading1Char"/>
    <w:qFormat/>
    <w:rsid w:val="00EF6E88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Heading2">
    <w:name w:val="heading 2"/>
    <w:aliases w:val="Title Header2"/>
    <w:basedOn w:val="Normal"/>
    <w:next w:val="Normal"/>
    <w:link w:val="Heading2Char"/>
    <w:qFormat/>
    <w:rsid w:val="00EF6E88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3">
    <w:name w:val="heading 3"/>
    <w:aliases w:val="Section Header3,Sub-Clause Paragraph, Char14,Char14"/>
    <w:basedOn w:val="Normal"/>
    <w:next w:val="Normal"/>
    <w:link w:val="Heading3Char"/>
    <w:qFormat/>
    <w:rsid w:val="00EF6E88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Heading4">
    <w:name w:val="heading 4"/>
    <w:aliases w:val=" Sub-Clause Sub-paragraph,Sub-Clause Sub-paragraph,Heading 4 Char Char Char Char"/>
    <w:basedOn w:val="Normal"/>
    <w:next w:val="Normal"/>
    <w:link w:val="Heading4Char"/>
    <w:qFormat/>
    <w:rsid w:val="00EF6E88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b/>
      <w:sz w:val="44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EF6E88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EF6E88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EF6E88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EF6E88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EF6E88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0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051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A051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0516"/>
  </w:style>
  <w:style w:type="paragraph" w:styleId="Footer">
    <w:name w:val="footer"/>
    <w:basedOn w:val="Normal"/>
    <w:link w:val="FooterChar"/>
    <w:uiPriority w:val="99"/>
    <w:unhideWhenUsed/>
    <w:rsid w:val="00FA051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0516"/>
  </w:style>
  <w:style w:type="character" w:customStyle="1" w:styleId="Heading1Char">
    <w:name w:val="Heading 1 Char"/>
    <w:aliases w:val="Appendix Char"/>
    <w:basedOn w:val="DefaultParagraphFont"/>
    <w:link w:val="Heading1"/>
    <w:rsid w:val="00EF6E88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Heading2Char">
    <w:name w:val="Heading 2 Char"/>
    <w:aliases w:val="Title Header2 Char"/>
    <w:basedOn w:val="DefaultParagraphFont"/>
    <w:link w:val="Heading2"/>
    <w:rsid w:val="00EF6E88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aliases w:val="Section Header3 Char,Sub-Clause Paragraph Char, Char14 Char,Char14 Char"/>
    <w:basedOn w:val="DefaultParagraphFont"/>
    <w:link w:val="Heading3"/>
    <w:rsid w:val="00EF6E88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Heading4Char">
    <w:name w:val="Heading 4 Char"/>
    <w:aliases w:val=" Sub-Clause Sub-paragraph Char,Sub-Clause Sub-paragraph Char,Heading 4 Char Char Char Char Char"/>
    <w:basedOn w:val="DefaultParagraphFont"/>
    <w:link w:val="Heading4"/>
    <w:rsid w:val="00EF6E88"/>
    <w:rPr>
      <w:rFonts w:ascii="Times New Roman" w:eastAsia="Times New Roman" w:hAnsi="Times New Roman" w:cs="Times New Roman"/>
      <w:b/>
      <w:sz w:val="44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rsid w:val="00EF6E88"/>
    <w:rPr>
      <w:rFonts w:ascii="Times New Roman" w:eastAsia="Times New Roman" w:hAnsi="Times New Roman" w:cs="Times New Roman"/>
      <w:b/>
      <w:sz w:val="4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rsid w:val="00EF6E88"/>
    <w:rPr>
      <w:rFonts w:ascii="Times New Roman" w:eastAsia="Times New Roman" w:hAnsi="Times New Roman" w:cs="Times New Roman"/>
      <w:b/>
      <w:sz w:val="36"/>
      <w:szCs w:val="20"/>
      <w:lang w:val="x-none" w:eastAsia="x-none"/>
    </w:rPr>
  </w:style>
  <w:style w:type="character" w:customStyle="1" w:styleId="Heading7Char">
    <w:name w:val="Heading 7 Char"/>
    <w:basedOn w:val="DefaultParagraphFont"/>
    <w:link w:val="Heading7"/>
    <w:rsid w:val="00EF6E88"/>
    <w:rPr>
      <w:rFonts w:ascii="Times New Roman" w:eastAsia="Times New Roman" w:hAnsi="Times New Roman" w:cs="Times New Roman"/>
      <w:sz w:val="48"/>
      <w:szCs w:val="20"/>
      <w:lang w:val="x-none" w:eastAsia="x-none"/>
    </w:rPr>
  </w:style>
  <w:style w:type="character" w:customStyle="1" w:styleId="Heading8Char">
    <w:name w:val="Heading 8 Char"/>
    <w:basedOn w:val="DefaultParagraphFont"/>
    <w:link w:val="Heading8"/>
    <w:rsid w:val="00EF6E88"/>
    <w:rPr>
      <w:rFonts w:ascii="Times New Roman" w:eastAsia="Times New Roman" w:hAnsi="Times New Roman" w:cs="Times New Roman"/>
      <w:b/>
      <w:sz w:val="18"/>
      <w:szCs w:val="20"/>
      <w:lang w:val="x-none" w:eastAsia="x-none"/>
    </w:rPr>
  </w:style>
  <w:style w:type="character" w:customStyle="1" w:styleId="Heading9Char">
    <w:name w:val="Heading 9 Char"/>
    <w:basedOn w:val="DefaultParagraphFont"/>
    <w:link w:val="Heading9"/>
    <w:rsid w:val="00EF6E88"/>
    <w:rPr>
      <w:rFonts w:ascii="Times New Roman" w:eastAsia="Times New Roman" w:hAnsi="Times New Roman" w:cs="Times New Roman"/>
      <w:sz w:val="40"/>
      <w:szCs w:val="20"/>
      <w:lang w:val="x-none" w:eastAsia="x-none"/>
    </w:rPr>
  </w:style>
  <w:style w:type="paragraph" w:customStyle="1" w:styleId="Style1">
    <w:name w:val="Style1"/>
    <w:basedOn w:val="Normal"/>
    <w:rsid w:val="00EF6E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Normal"/>
    <w:rsid w:val="00EF6E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Normal"/>
    <w:rsid w:val="00EF6E88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Normal"/>
    <w:rsid w:val="00EF6E88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Normal"/>
    <w:rsid w:val="00EF6E88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Normal"/>
    <w:rsid w:val="00EF6E88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Normal"/>
    <w:rsid w:val="00EF6E88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Normal"/>
    <w:rsid w:val="00EF6E88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Normal"/>
    <w:rsid w:val="00EF6E88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Normal"/>
    <w:rsid w:val="00EF6E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Normal"/>
    <w:rsid w:val="00EF6E88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Normal"/>
    <w:rsid w:val="00EF6E88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Normal"/>
    <w:rsid w:val="00EF6E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Normal"/>
    <w:rsid w:val="00EF6E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Normal"/>
    <w:rsid w:val="00EF6E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Normal"/>
    <w:rsid w:val="00EF6E88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Normal"/>
    <w:rsid w:val="00EF6E88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Normal"/>
    <w:rsid w:val="00EF6E88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Normal"/>
    <w:rsid w:val="00EF6E88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Normal"/>
    <w:rsid w:val="00EF6E88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Normal"/>
    <w:rsid w:val="00EF6E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Normal"/>
    <w:rsid w:val="00EF6E88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Normal"/>
    <w:rsid w:val="00EF6E88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Normal"/>
    <w:rsid w:val="00EF6E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Normal"/>
    <w:rsid w:val="00EF6E88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Normal"/>
    <w:rsid w:val="00EF6E88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Normal"/>
    <w:rsid w:val="00EF6E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Normal"/>
    <w:rsid w:val="00EF6E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Normal"/>
    <w:rsid w:val="00EF6E88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Normal"/>
    <w:rsid w:val="00EF6E88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Normal"/>
    <w:rsid w:val="00EF6E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Normal"/>
    <w:rsid w:val="00EF6E88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Normal"/>
    <w:rsid w:val="00EF6E88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Normal"/>
    <w:rsid w:val="00EF6E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Normal"/>
    <w:rsid w:val="00EF6E88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Normal"/>
    <w:rsid w:val="00EF6E88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Normal"/>
    <w:rsid w:val="00EF6E88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Normal"/>
    <w:rsid w:val="00EF6E8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Normal"/>
    <w:rsid w:val="00EF6E88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Normal"/>
    <w:rsid w:val="00EF6E88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Normal"/>
    <w:rsid w:val="00EF6E88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Normal"/>
    <w:rsid w:val="00EF6E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Normal"/>
    <w:rsid w:val="00EF6E88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Normal"/>
    <w:rsid w:val="00EF6E88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Normal"/>
    <w:rsid w:val="00EF6E88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Normal"/>
    <w:rsid w:val="00EF6E88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Normal"/>
    <w:rsid w:val="00EF6E88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Normal"/>
    <w:rsid w:val="00EF6E88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Normal"/>
    <w:rsid w:val="00EF6E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Normal"/>
    <w:rsid w:val="00EF6E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Normal"/>
    <w:rsid w:val="00EF6E88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Normal"/>
    <w:rsid w:val="00EF6E88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Normal"/>
    <w:rsid w:val="00EF6E88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Normal"/>
    <w:rsid w:val="00EF6E88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Normal"/>
    <w:rsid w:val="00EF6E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Normal"/>
    <w:rsid w:val="00EF6E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Normal"/>
    <w:rsid w:val="00EF6E88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Normal"/>
    <w:rsid w:val="00EF6E88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Normal"/>
    <w:rsid w:val="00EF6E88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Normal"/>
    <w:rsid w:val="00EF6E88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Normal"/>
    <w:rsid w:val="00EF6E88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Normal"/>
    <w:rsid w:val="00EF6E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Normal"/>
    <w:rsid w:val="00EF6E88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Normal"/>
    <w:rsid w:val="00EF6E88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Normal"/>
    <w:rsid w:val="00EF6E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Normal"/>
    <w:rsid w:val="00EF6E88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Normal"/>
    <w:rsid w:val="00EF6E88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Normal"/>
    <w:rsid w:val="00EF6E88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Normal"/>
    <w:rsid w:val="00EF6E88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Normal"/>
    <w:rsid w:val="00EF6E88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Normal"/>
    <w:rsid w:val="00EF6E88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Normal"/>
    <w:rsid w:val="00EF6E8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Normal"/>
    <w:rsid w:val="00EF6E88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Normal"/>
    <w:rsid w:val="00EF6E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Normal"/>
    <w:rsid w:val="00EF6E88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Normal"/>
    <w:rsid w:val="00EF6E88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Normal"/>
    <w:rsid w:val="00EF6E88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Normal"/>
    <w:rsid w:val="00EF6E88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Normal"/>
    <w:rsid w:val="00EF6E88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Normal"/>
    <w:rsid w:val="00EF6E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Normal"/>
    <w:rsid w:val="00EF6E88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Normal"/>
    <w:rsid w:val="00EF6E88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Normal"/>
    <w:rsid w:val="00EF6E88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Normal"/>
    <w:rsid w:val="00EF6E88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Normal"/>
    <w:rsid w:val="00EF6E88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Normal"/>
    <w:rsid w:val="00EF6E88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Normal"/>
    <w:rsid w:val="00EF6E88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Normal"/>
    <w:rsid w:val="00EF6E8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Normal"/>
    <w:rsid w:val="00EF6E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Normal"/>
    <w:rsid w:val="00EF6E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Normal"/>
    <w:rsid w:val="00EF6E88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Normal"/>
    <w:rsid w:val="00EF6E88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Normal"/>
    <w:rsid w:val="00EF6E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Normal"/>
    <w:rsid w:val="00EF6E8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Normal"/>
    <w:rsid w:val="00EF6E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Normal"/>
    <w:rsid w:val="00EF6E88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Normal"/>
    <w:rsid w:val="00EF6E88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Normal"/>
    <w:rsid w:val="00EF6E88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Normal"/>
    <w:rsid w:val="00EF6E88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Normal"/>
    <w:rsid w:val="00EF6E88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Normal"/>
    <w:rsid w:val="00EF6E88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Normal"/>
    <w:rsid w:val="00EF6E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Normal"/>
    <w:rsid w:val="00EF6E88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Normal"/>
    <w:rsid w:val="00EF6E88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Normal"/>
    <w:rsid w:val="00EF6E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Normal"/>
    <w:rsid w:val="00EF6E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Normal"/>
    <w:rsid w:val="00EF6E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Normal"/>
    <w:rsid w:val="00EF6E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Normal"/>
    <w:rsid w:val="00EF6E88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Normal"/>
    <w:rsid w:val="00EF6E88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Normal"/>
    <w:rsid w:val="00EF6E88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Normal"/>
    <w:rsid w:val="00EF6E88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Normal"/>
    <w:rsid w:val="00EF6E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Normal"/>
    <w:rsid w:val="00EF6E88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Normal"/>
    <w:rsid w:val="00EF6E88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Normal"/>
    <w:rsid w:val="00EF6E88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Normal"/>
    <w:rsid w:val="00EF6E88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Normal"/>
    <w:rsid w:val="00EF6E88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Normal"/>
    <w:rsid w:val="00EF6E88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Normal"/>
    <w:rsid w:val="00EF6E88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Normal"/>
    <w:rsid w:val="00EF6E88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Normal"/>
    <w:rsid w:val="00EF6E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Normal"/>
    <w:rsid w:val="00EF6E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Normal"/>
    <w:rsid w:val="00EF6E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Normal"/>
    <w:rsid w:val="00EF6E88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Normal"/>
    <w:rsid w:val="00EF6E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Normal"/>
    <w:rsid w:val="00EF6E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Normal"/>
    <w:rsid w:val="00EF6E88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Normal"/>
    <w:rsid w:val="00EF6E88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Normal"/>
    <w:rsid w:val="00EF6E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Normal"/>
    <w:rsid w:val="00EF6E88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Normal"/>
    <w:rsid w:val="00EF6E88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Normal"/>
    <w:rsid w:val="00EF6E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Normal"/>
    <w:rsid w:val="00EF6E88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Normal"/>
    <w:rsid w:val="00EF6E8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Normal"/>
    <w:rsid w:val="00EF6E88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Normal"/>
    <w:rsid w:val="00EF6E88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Normal"/>
    <w:rsid w:val="00EF6E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Normal"/>
    <w:rsid w:val="00EF6E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Normal"/>
    <w:rsid w:val="00EF6E88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Normal"/>
    <w:rsid w:val="00EF6E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Normal"/>
    <w:rsid w:val="00EF6E88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Normal"/>
    <w:rsid w:val="00EF6E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Normal"/>
    <w:rsid w:val="00EF6E88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Normal"/>
    <w:rsid w:val="00EF6E88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Normal"/>
    <w:rsid w:val="00EF6E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Normal"/>
    <w:rsid w:val="00EF6E88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Normal"/>
    <w:rsid w:val="00EF6E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Normal"/>
    <w:rsid w:val="00EF6E88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Normal"/>
    <w:rsid w:val="00EF6E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Normal"/>
    <w:rsid w:val="00EF6E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Normal"/>
    <w:rsid w:val="00EF6E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Normal"/>
    <w:rsid w:val="00EF6E88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FontStyle155">
    <w:name w:val="Font Style155"/>
    <w:rsid w:val="00EF6E8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56">
    <w:name w:val="Font Style156"/>
    <w:rsid w:val="00EF6E88"/>
    <w:rPr>
      <w:rFonts w:ascii="Times New Roman" w:hAnsi="Times New Roman" w:cs="Times New Roman"/>
      <w:b/>
      <w:bCs/>
      <w:spacing w:val="10"/>
      <w:sz w:val="30"/>
      <w:szCs w:val="30"/>
    </w:rPr>
  </w:style>
  <w:style w:type="character" w:customStyle="1" w:styleId="FontStyle157">
    <w:name w:val="Font Style157"/>
    <w:rsid w:val="00EF6E88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58">
    <w:name w:val="Font Style158"/>
    <w:rsid w:val="00EF6E88"/>
    <w:rPr>
      <w:rFonts w:ascii="Times New Roman" w:hAnsi="Times New Roman" w:cs="Times New Roman"/>
      <w:i/>
      <w:iCs/>
      <w:smallCaps/>
      <w:sz w:val="20"/>
      <w:szCs w:val="20"/>
    </w:rPr>
  </w:style>
  <w:style w:type="character" w:customStyle="1" w:styleId="FontStyle159">
    <w:name w:val="Font Style159"/>
    <w:rsid w:val="00EF6E8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60">
    <w:name w:val="Font Style160"/>
    <w:rsid w:val="00EF6E88"/>
    <w:rPr>
      <w:rFonts w:ascii="Times New Roman" w:hAnsi="Times New Roman" w:cs="Times New Roman"/>
      <w:sz w:val="20"/>
      <w:szCs w:val="20"/>
    </w:rPr>
  </w:style>
  <w:style w:type="character" w:customStyle="1" w:styleId="FontStyle161">
    <w:name w:val="Font Style161"/>
    <w:rsid w:val="00EF6E8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62">
    <w:name w:val="Font Style162"/>
    <w:rsid w:val="00EF6E88"/>
    <w:rPr>
      <w:rFonts w:ascii="Times New Roman" w:hAnsi="Times New Roman" w:cs="Times New Roman"/>
      <w:sz w:val="14"/>
      <w:szCs w:val="14"/>
    </w:rPr>
  </w:style>
  <w:style w:type="character" w:customStyle="1" w:styleId="FontStyle163">
    <w:name w:val="Font Style163"/>
    <w:rsid w:val="00EF6E88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164">
    <w:name w:val="Font Style164"/>
    <w:rsid w:val="00EF6E88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65">
    <w:name w:val="Font Style165"/>
    <w:rsid w:val="00EF6E88"/>
    <w:rPr>
      <w:rFonts w:ascii="Times New Roman" w:hAnsi="Times New Roman" w:cs="Times New Roman"/>
      <w:sz w:val="14"/>
      <w:szCs w:val="14"/>
    </w:rPr>
  </w:style>
  <w:style w:type="character" w:customStyle="1" w:styleId="FontStyle166">
    <w:name w:val="Font Style166"/>
    <w:rsid w:val="00EF6E88"/>
    <w:rPr>
      <w:rFonts w:ascii="Bookman Old Style" w:hAnsi="Bookman Old Style" w:cs="Bookman Old Style"/>
      <w:i/>
      <w:iCs/>
      <w:sz w:val="20"/>
      <w:szCs w:val="20"/>
    </w:rPr>
  </w:style>
  <w:style w:type="character" w:customStyle="1" w:styleId="FontStyle167">
    <w:name w:val="Font Style167"/>
    <w:rsid w:val="00EF6E88"/>
    <w:rPr>
      <w:rFonts w:ascii="Times New Roman" w:hAnsi="Times New Roman" w:cs="Times New Roman"/>
      <w:i/>
      <w:iCs/>
      <w:spacing w:val="10"/>
      <w:sz w:val="10"/>
      <w:szCs w:val="10"/>
    </w:rPr>
  </w:style>
  <w:style w:type="character" w:customStyle="1" w:styleId="FontStyle168">
    <w:name w:val="Font Style168"/>
    <w:rsid w:val="00EF6E88"/>
    <w:rPr>
      <w:rFonts w:ascii="Bookman Old Style" w:hAnsi="Bookman Old Style" w:cs="Bookman Old Style"/>
      <w:b/>
      <w:bCs/>
      <w:spacing w:val="20"/>
      <w:sz w:val="12"/>
      <w:szCs w:val="12"/>
    </w:rPr>
  </w:style>
  <w:style w:type="character" w:customStyle="1" w:styleId="FontStyle169">
    <w:name w:val="Font Style169"/>
    <w:rsid w:val="00EF6E88"/>
    <w:rPr>
      <w:rFonts w:ascii="Century Gothic" w:hAnsi="Century Gothic" w:cs="Century Gothic"/>
      <w:smallCaps/>
      <w:spacing w:val="20"/>
      <w:sz w:val="8"/>
      <w:szCs w:val="8"/>
    </w:rPr>
  </w:style>
  <w:style w:type="character" w:customStyle="1" w:styleId="FontStyle170">
    <w:name w:val="Font Style170"/>
    <w:rsid w:val="00EF6E88"/>
    <w:rPr>
      <w:rFonts w:ascii="Courier New" w:hAnsi="Courier New" w:cs="Courier New"/>
      <w:sz w:val="20"/>
      <w:szCs w:val="20"/>
    </w:rPr>
  </w:style>
  <w:style w:type="character" w:customStyle="1" w:styleId="FontStyle171">
    <w:name w:val="Font Style171"/>
    <w:rsid w:val="00EF6E88"/>
    <w:rPr>
      <w:rFonts w:ascii="Times New Roman" w:hAnsi="Times New Roman" w:cs="Times New Roman"/>
      <w:sz w:val="16"/>
      <w:szCs w:val="16"/>
    </w:rPr>
  </w:style>
  <w:style w:type="character" w:customStyle="1" w:styleId="FontStyle172">
    <w:name w:val="Font Style172"/>
    <w:rsid w:val="00EF6E88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73">
    <w:name w:val="Font Style173"/>
    <w:rsid w:val="00EF6E88"/>
    <w:rPr>
      <w:rFonts w:ascii="Times New Roman" w:hAnsi="Times New Roman" w:cs="Times New Roman"/>
      <w:i/>
      <w:iCs/>
      <w:spacing w:val="20"/>
      <w:sz w:val="22"/>
      <w:szCs w:val="22"/>
    </w:rPr>
  </w:style>
  <w:style w:type="character" w:customStyle="1" w:styleId="FontStyle174">
    <w:name w:val="Font Style174"/>
    <w:rsid w:val="00EF6E88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175">
    <w:name w:val="Font Style175"/>
    <w:rsid w:val="00EF6E88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176">
    <w:name w:val="Font Style176"/>
    <w:rsid w:val="00EF6E88"/>
    <w:rPr>
      <w:rFonts w:ascii="Times New Roman" w:hAnsi="Times New Roman" w:cs="Times New Roman"/>
      <w:i/>
      <w:iCs/>
      <w:sz w:val="10"/>
      <w:szCs w:val="10"/>
    </w:rPr>
  </w:style>
  <w:style w:type="character" w:customStyle="1" w:styleId="FontStyle177">
    <w:name w:val="Font Style177"/>
    <w:rsid w:val="00EF6E88"/>
    <w:rPr>
      <w:rFonts w:ascii="Constantia" w:hAnsi="Constantia" w:cs="Constantia"/>
      <w:sz w:val="16"/>
      <w:szCs w:val="16"/>
    </w:rPr>
  </w:style>
  <w:style w:type="character" w:customStyle="1" w:styleId="FontStyle178">
    <w:name w:val="Font Style178"/>
    <w:rsid w:val="00EF6E88"/>
    <w:rPr>
      <w:rFonts w:ascii="Century Gothic" w:hAnsi="Century Gothic" w:cs="Century Gothic"/>
      <w:i/>
      <w:iCs/>
      <w:spacing w:val="-10"/>
      <w:sz w:val="18"/>
      <w:szCs w:val="18"/>
    </w:rPr>
  </w:style>
  <w:style w:type="character" w:customStyle="1" w:styleId="FontStyle179">
    <w:name w:val="Font Style179"/>
    <w:rsid w:val="00EF6E88"/>
    <w:rPr>
      <w:rFonts w:ascii="Times New Roman" w:hAnsi="Times New Roman" w:cs="Times New Roman"/>
      <w:i/>
      <w:iCs/>
      <w:sz w:val="8"/>
      <w:szCs w:val="8"/>
    </w:rPr>
  </w:style>
  <w:style w:type="character" w:customStyle="1" w:styleId="FontStyle180">
    <w:name w:val="Font Style180"/>
    <w:rsid w:val="00EF6E88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181">
    <w:name w:val="Font Style181"/>
    <w:rsid w:val="00EF6E88"/>
    <w:rPr>
      <w:rFonts w:ascii="Bookman Old Style" w:hAnsi="Bookman Old Style" w:cs="Bookman Old Style"/>
      <w:sz w:val="20"/>
      <w:szCs w:val="20"/>
    </w:rPr>
  </w:style>
  <w:style w:type="character" w:customStyle="1" w:styleId="FontStyle182">
    <w:name w:val="Font Style182"/>
    <w:rsid w:val="00EF6E88"/>
    <w:rPr>
      <w:rFonts w:ascii="Courier New" w:hAnsi="Courier New" w:cs="Courier New"/>
      <w:sz w:val="20"/>
      <w:szCs w:val="20"/>
    </w:rPr>
  </w:style>
  <w:style w:type="character" w:customStyle="1" w:styleId="FontStyle183">
    <w:name w:val="Font Style183"/>
    <w:rsid w:val="00EF6E88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184">
    <w:name w:val="Font Style184"/>
    <w:rsid w:val="00EF6E88"/>
    <w:rPr>
      <w:rFonts w:ascii="Times New Roman" w:hAnsi="Times New Roman" w:cs="Times New Roman"/>
      <w:sz w:val="12"/>
      <w:szCs w:val="12"/>
    </w:rPr>
  </w:style>
  <w:style w:type="character" w:customStyle="1" w:styleId="FontStyle185">
    <w:name w:val="Font Style185"/>
    <w:rsid w:val="00EF6E88"/>
    <w:rPr>
      <w:rFonts w:ascii="Times New Roman" w:hAnsi="Times New Roman" w:cs="Times New Roman"/>
      <w:sz w:val="12"/>
      <w:szCs w:val="12"/>
    </w:rPr>
  </w:style>
  <w:style w:type="character" w:customStyle="1" w:styleId="FontStyle186">
    <w:name w:val="Font Style186"/>
    <w:rsid w:val="00EF6E88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187">
    <w:name w:val="Font Style187"/>
    <w:rsid w:val="00EF6E88"/>
    <w:rPr>
      <w:rFonts w:ascii="Constantia" w:hAnsi="Constantia" w:cs="Constantia"/>
      <w:b/>
      <w:bCs/>
      <w:spacing w:val="-10"/>
      <w:sz w:val="16"/>
      <w:szCs w:val="16"/>
    </w:rPr>
  </w:style>
  <w:style w:type="character" w:customStyle="1" w:styleId="FontStyle188">
    <w:name w:val="Font Style188"/>
    <w:rsid w:val="00EF6E88"/>
    <w:rPr>
      <w:rFonts w:ascii="Times New Roman" w:hAnsi="Times New Roman" w:cs="Times New Roman"/>
      <w:i/>
      <w:iCs/>
      <w:sz w:val="12"/>
      <w:szCs w:val="12"/>
    </w:rPr>
  </w:style>
  <w:style w:type="character" w:customStyle="1" w:styleId="FontStyle189">
    <w:name w:val="Font Style189"/>
    <w:rsid w:val="00EF6E88"/>
    <w:rPr>
      <w:rFonts w:ascii="Candara" w:hAnsi="Candara" w:cs="Candara"/>
      <w:i/>
      <w:iCs/>
      <w:sz w:val="12"/>
      <w:szCs w:val="12"/>
    </w:rPr>
  </w:style>
  <w:style w:type="character" w:customStyle="1" w:styleId="FontStyle190">
    <w:name w:val="Font Style190"/>
    <w:rsid w:val="00EF6E88"/>
    <w:rPr>
      <w:rFonts w:ascii="Times New Roman" w:hAnsi="Times New Roman" w:cs="Times New Roman"/>
      <w:b/>
      <w:bCs/>
      <w:spacing w:val="10"/>
      <w:sz w:val="8"/>
      <w:szCs w:val="8"/>
    </w:rPr>
  </w:style>
  <w:style w:type="character" w:customStyle="1" w:styleId="FontStyle191">
    <w:name w:val="Font Style191"/>
    <w:rsid w:val="00EF6E88"/>
    <w:rPr>
      <w:rFonts w:ascii="Times New Roman" w:hAnsi="Times New Roman" w:cs="Times New Roman"/>
      <w:i/>
      <w:iCs/>
      <w:sz w:val="10"/>
      <w:szCs w:val="10"/>
    </w:rPr>
  </w:style>
  <w:style w:type="character" w:customStyle="1" w:styleId="FontStyle192">
    <w:name w:val="Font Style192"/>
    <w:rsid w:val="00EF6E88"/>
    <w:rPr>
      <w:rFonts w:ascii="Franklin Gothic Demi" w:hAnsi="Franklin Gothic Demi" w:cs="Franklin Gothic Demi"/>
      <w:b/>
      <w:bCs/>
      <w:i/>
      <w:iCs/>
      <w:spacing w:val="90"/>
      <w:sz w:val="14"/>
      <w:szCs w:val="14"/>
    </w:rPr>
  </w:style>
  <w:style w:type="character" w:customStyle="1" w:styleId="FontStyle193">
    <w:name w:val="Font Style193"/>
    <w:rsid w:val="00EF6E88"/>
    <w:rPr>
      <w:rFonts w:ascii="Constantia" w:hAnsi="Constantia" w:cs="Constantia"/>
      <w:sz w:val="16"/>
      <w:szCs w:val="16"/>
    </w:rPr>
  </w:style>
  <w:style w:type="character" w:customStyle="1" w:styleId="FontStyle194">
    <w:name w:val="Font Style194"/>
    <w:rsid w:val="00EF6E88"/>
    <w:rPr>
      <w:rFonts w:ascii="Constantia" w:hAnsi="Constantia" w:cs="Constantia"/>
      <w:i/>
      <w:iCs/>
      <w:sz w:val="8"/>
      <w:szCs w:val="8"/>
    </w:rPr>
  </w:style>
  <w:style w:type="character" w:customStyle="1" w:styleId="FontStyle195">
    <w:name w:val="Font Style195"/>
    <w:rsid w:val="00EF6E88"/>
    <w:rPr>
      <w:rFonts w:ascii="Times New Roman" w:hAnsi="Times New Roman" w:cs="Times New Roman"/>
      <w:sz w:val="22"/>
      <w:szCs w:val="22"/>
    </w:rPr>
  </w:style>
  <w:style w:type="character" w:customStyle="1" w:styleId="FontStyle196">
    <w:name w:val="Font Style196"/>
    <w:rsid w:val="00EF6E88"/>
    <w:rPr>
      <w:rFonts w:ascii="Georgia" w:hAnsi="Georgia" w:cs="Georgia"/>
      <w:sz w:val="10"/>
      <w:szCs w:val="10"/>
    </w:rPr>
  </w:style>
  <w:style w:type="character" w:customStyle="1" w:styleId="FontStyle197">
    <w:name w:val="Font Style197"/>
    <w:rsid w:val="00EF6E88"/>
    <w:rPr>
      <w:rFonts w:ascii="Times New Roman" w:hAnsi="Times New Roman" w:cs="Times New Roman"/>
      <w:sz w:val="10"/>
      <w:szCs w:val="10"/>
    </w:rPr>
  </w:style>
  <w:style w:type="character" w:customStyle="1" w:styleId="FontStyle198">
    <w:name w:val="Font Style198"/>
    <w:rsid w:val="00EF6E88"/>
    <w:rPr>
      <w:rFonts w:ascii="Times New Roman" w:hAnsi="Times New Roman" w:cs="Times New Roman"/>
      <w:sz w:val="16"/>
      <w:szCs w:val="16"/>
    </w:rPr>
  </w:style>
  <w:style w:type="character" w:customStyle="1" w:styleId="FontStyle199">
    <w:name w:val="Font Style199"/>
    <w:rsid w:val="00EF6E88"/>
    <w:rPr>
      <w:rFonts w:ascii="Arial Unicode MS" w:eastAsia="Arial Unicode MS" w:cs="Arial Unicode MS"/>
      <w:sz w:val="16"/>
      <w:szCs w:val="16"/>
    </w:rPr>
  </w:style>
  <w:style w:type="character" w:customStyle="1" w:styleId="FontStyle200">
    <w:name w:val="Font Style200"/>
    <w:rsid w:val="00EF6E88"/>
    <w:rPr>
      <w:rFonts w:ascii="Arial Narrow" w:hAnsi="Arial Narrow" w:cs="Arial Narrow"/>
      <w:b/>
      <w:bCs/>
      <w:sz w:val="12"/>
      <w:szCs w:val="12"/>
    </w:rPr>
  </w:style>
  <w:style w:type="character" w:customStyle="1" w:styleId="FontStyle201">
    <w:name w:val="Font Style201"/>
    <w:rsid w:val="00EF6E88"/>
    <w:rPr>
      <w:rFonts w:ascii="Arial Narrow" w:hAnsi="Arial Narrow" w:cs="Arial Narrow"/>
      <w:b/>
      <w:bCs/>
      <w:sz w:val="16"/>
      <w:szCs w:val="16"/>
    </w:rPr>
  </w:style>
  <w:style w:type="character" w:customStyle="1" w:styleId="FontStyle202">
    <w:name w:val="Font Style202"/>
    <w:rsid w:val="00EF6E88"/>
    <w:rPr>
      <w:rFonts w:ascii="Arial Narrow" w:hAnsi="Arial Narrow" w:cs="Arial Narrow"/>
      <w:b/>
      <w:bCs/>
      <w:sz w:val="10"/>
      <w:szCs w:val="10"/>
    </w:rPr>
  </w:style>
  <w:style w:type="character" w:customStyle="1" w:styleId="FontStyle203">
    <w:name w:val="Font Style203"/>
    <w:rsid w:val="00EF6E88"/>
    <w:rPr>
      <w:rFonts w:ascii="Arial Narrow" w:hAnsi="Arial Narrow" w:cs="Arial Narrow"/>
      <w:sz w:val="12"/>
      <w:szCs w:val="12"/>
    </w:rPr>
  </w:style>
  <w:style w:type="character" w:customStyle="1" w:styleId="FontStyle204">
    <w:name w:val="Font Style204"/>
    <w:rsid w:val="00EF6E88"/>
    <w:rPr>
      <w:rFonts w:ascii="Arial Narrow" w:hAnsi="Arial Narrow" w:cs="Arial Narrow"/>
      <w:sz w:val="8"/>
      <w:szCs w:val="8"/>
    </w:rPr>
  </w:style>
  <w:style w:type="character" w:customStyle="1" w:styleId="FontStyle205">
    <w:name w:val="Font Style205"/>
    <w:rsid w:val="00EF6E88"/>
    <w:rPr>
      <w:rFonts w:ascii="Arial Narrow" w:hAnsi="Arial Narrow" w:cs="Arial Narrow"/>
      <w:i/>
      <w:iCs/>
      <w:sz w:val="10"/>
      <w:szCs w:val="10"/>
    </w:rPr>
  </w:style>
  <w:style w:type="character" w:customStyle="1" w:styleId="FontStyle206">
    <w:name w:val="Font Style206"/>
    <w:rsid w:val="00EF6E88"/>
    <w:rPr>
      <w:rFonts w:ascii="Times New Roman" w:hAnsi="Times New Roman" w:cs="Times New Roman"/>
      <w:sz w:val="20"/>
      <w:szCs w:val="20"/>
    </w:rPr>
  </w:style>
  <w:style w:type="character" w:customStyle="1" w:styleId="FontStyle207">
    <w:name w:val="Font Style207"/>
    <w:rsid w:val="00EF6E88"/>
    <w:rPr>
      <w:rFonts w:ascii="Times New Roman" w:hAnsi="Times New Roman" w:cs="Times New Roman"/>
      <w:sz w:val="20"/>
      <w:szCs w:val="20"/>
    </w:rPr>
  </w:style>
  <w:style w:type="character" w:customStyle="1" w:styleId="FontStyle208">
    <w:name w:val="Font Style208"/>
    <w:rsid w:val="00EF6E88"/>
    <w:rPr>
      <w:rFonts w:ascii="David" w:cs="David"/>
      <w:b/>
      <w:bCs/>
      <w:sz w:val="22"/>
      <w:szCs w:val="22"/>
    </w:rPr>
  </w:style>
  <w:style w:type="character" w:customStyle="1" w:styleId="FontStyle209">
    <w:name w:val="Font Style209"/>
    <w:rsid w:val="00EF6E88"/>
    <w:rPr>
      <w:rFonts w:ascii="Arial Narrow" w:hAnsi="Arial Narrow" w:cs="Arial Narrow"/>
      <w:sz w:val="8"/>
      <w:szCs w:val="8"/>
    </w:rPr>
  </w:style>
  <w:style w:type="character" w:customStyle="1" w:styleId="FontStyle210">
    <w:name w:val="Font Style210"/>
    <w:rsid w:val="00EF6E88"/>
    <w:rPr>
      <w:rFonts w:ascii="Arial Narrow" w:hAnsi="Arial Narrow" w:cs="Arial Narrow"/>
      <w:i/>
      <w:iCs/>
      <w:sz w:val="8"/>
      <w:szCs w:val="8"/>
    </w:rPr>
  </w:style>
  <w:style w:type="character" w:customStyle="1" w:styleId="FontStyle211">
    <w:name w:val="Font Style211"/>
    <w:rsid w:val="00EF6E88"/>
    <w:rPr>
      <w:rFonts w:ascii="Arial Narrow" w:hAnsi="Arial Narrow" w:cs="Arial Narrow"/>
      <w:sz w:val="10"/>
      <w:szCs w:val="10"/>
    </w:rPr>
  </w:style>
  <w:style w:type="character" w:customStyle="1" w:styleId="FontStyle212">
    <w:name w:val="Font Style212"/>
    <w:rsid w:val="00EF6E88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213">
    <w:name w:val="Font Style213"/>
    <w:rsid w:val="00EF6E88"/>
    <w:rPr>
      <w:rFonts w:ascii="Arial Narrow" w:hAnsi="Arial Narrow" w:cs="Arial Narrow"/>
      <w:i/>
      <w:iCs/>
      <w:sz w:val="12"/>
      <w:szCs w:val="12"/>
    </w:rPr>
  </w:style>
  <w:style w:type="character" w:customStyle="1" w:styleId="FontStyle214">
    <w:name w:val="Font Style214"/>
    <w:rsid w:val="00EF6E88"/>
    <w:rPr>
      <w:rFonts w:ascii="Times New Roman" w:hAnsi="Times New Roman" w:cs="Times New Roman"/>
      <w:b/>
      <w:bCs/>
      <w:w w:val="20"/>
      <w:sz w:val="14"/>
      <w:szCs w:val="14"/>
    </w:rPr>
  </w:style>
  <w:style w:type="character" w:customStyle="1" w:styleId="FontStyle215">
    <w:name w:val="Font Style215"/>
    <w:rsid w:val="00EF6E88"/>
    <w:rPr>
      <w:rFonts w:ascii="Times New Roman" w:hAnsi="Times New Roman" w:cs="Times New Roman"/>
      <w:b/>
      <w:bCs/>
      <w:smallCaps/>
      <w:sz w:val="8"/>
      <w:szCs w:val="8"/>
    </w:rPr>
  </w:style>
  <w:style w:type="character" w:customStyle="1" w:styleId="FontStyle216">
    <w:name w:val="Font Style216"/>
    <w:rsid w:val="00EF6E88"/>
    <w:rPr>
      <w:rFonts w:ascii="Arial Unicode MS" w:eastAsia="Arial Unicode MS" w:cs="Arial Unicode MS"/>
      <w:b/>
      <w:bCs/>
      <w:sz w:val="18"/>
      <w:szCs w:val="18"/>
    </w:rPr>
  </w:style>
  <w:style w:type="character" w:customStyle="1" w:styleId="FontStyle217">
    <w:name w:val="Font Style217"/>
    <w:rsid w:val="00EF6E88"/>
    <w:rPr>
      <w:rFonts w:ascii="Times New Roman" w:hAnsi="Times New Roman" w:cs="Times New Roman"/>
      <w:sz w:val="20"/>
      <w:szCs w:val="20"/>
    </w:rPr>
  </w:style>
  <w:style w:type="character" w:customStyle="1" w:styleId="FontStyle218">
    <w:name w:val="Font Style218"/>
    <w:rsid w:val="00EF6E88"/>
    <w:rPr>
      <w:rFonts w:ascii="Arial Narrow" w:hAnsi="Arial Narrow" w:cs="Arial Narrow"/>
      <w:b/>
      <w:bCs/>
      <w:i/>
      <w:iCs/>
      <w:sz w:val="26"/>
      <w:szCs w:val="26"/>
    </w:rPr>
  </w:style>
  <w:style w:type="character" w:customStyle="1" w:styleId="FontStyle219">
    <w:name w:val="Font Style219"/>
    <w:rsid w:val="00EF6E88"/>
    <w:rPr>
      <w:rFonts w:ascii="Arial Narrow" w:hAnsi="Arial Narrow" w:cs="Arial Narrow"/>
      <w:spacing w:val="-20"/>
      <w:sz w:val="34"/>
      <w:szCs w:val="34"/>
    </w:rPr>
  </w:style>
  <w:style w:type="character" w:customStyle="1" w:styleId="FontStyle220">
    <w:name w:val="Font Style220"/>
    <w:rsid w:val="00EF6E88"/>
    <w:rPr>
      <w:rFonts w:ascii="Times New Roman" w:hAnsi="Times New Roman" w:cs="Times New Roman"/>
      <w:sz w:val="20"/>
      <w:szCs w:val="20"/>
    </w:rPr>
  </w:style>
  <w:style w:type="character" w:customStyle="1" w:styleId="FontStyle221">
    <w:name w:val="Font Style221"/>
    <w:rsid w:val="00EF6E88"/>
    <w:rPr>
      <w:rFonts w:ascii="Times New Roman" w:hAnsi="Times New Roman" w:cs="Times New Roman"/>
      <w:spacing w:val="-10"/>
      <w:sz w:val="32"/>
      <w:szCs w:val="32"/>
    </w:rPr>
  </w:style>
  <w:style w:type="character" w:customStyle="1" w:styleId="FontStyle222">
    <w:name w:val="Font Style222"/>
    <w:rsid w:val="00EF6E88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223">
    <w:name w:val="Font Style223"/>
    <w:rsid w:val="00EF6E88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224">
    <w:name w:val="Font Style224"/>
    <w:rsid w:val="00EF6E88"/>
    <w:rPr>
      <w:rFonts w:ascii="Franklin Gothic Heavy" w:hAnsi="Franklin Gothic Heavy" w:cs="Franklin Gothic Heavy"/>
      <w:sz w:val="22"/>
      <w:szCs w:val="22"/>
    </w:rPr>
  </w:style>
  <w:style w:type="character" w:customStyle="1" w:styleId="FontStyle225">
    <w:name w:val="Font Style225"/>
    <w:rsid w:val="00EF6E88"/>
    <w:rPr>
      <w:rFonts w:ascii="Arial Narrow" w:hAnsi="Arial Narrow" w:cs="Arial Narrow"/>
      <w:sz w:val="12"/>
      <w:szCs w:val="12"/>
    </w:rPr>
  </w:style>
  <w:style w:type="character" w:customStyle="1" w:styleId="FontStyle226">
    <w:name w:val="Font Style226"/>
    <w:rsid w:val="00EF6E88"/>
    <w:rPr>
      <w:rFonts w:ascii="Arial Narrow" w:hAnsi="Arial Narrow" w:cs="Arial Narrow"/>
      <w:sz w:val="14"/>
      <w:szCs w:val="14"/>
    </w:rPr>
  </w:style>
  <w:style w:type="character" w:styleId="Hyperlink">
    <w:name w:val="Hyperlink"/>
    <w:uiPriority w:val="99"/>
    <w:rsid w:val="00EF6E88"/>
    <w:rPr>
      <w:color w:val="0066CC"/>
      <w:u w:val="single"/>
    </w:rPr>
  </w:style>
  <w:style w:type="numbering" w:customStyle="1" w:styleId="NoList1">
    <w:name w:val="No List1"/>
    <w:next w:val="NoList"/>
    <w:semiHidden/>
    <w:rsid w:val="00EF6E88"/>
  </w:style>
  <w:style w:type="character" w:styleId="FollowedHyperlink">
    <w:name w:val="FollowedHyperlink"/>
    <w:rsid w:val="00EF6E88"/>
    <w:rPr>
      <w:color w:val="0000FF"/>
      <w:u w:val="single"/>
    </w:rPr>
  </w:style>
  <w:style w:type="character" w:styleId="PageNumber">
    <w:name w:val="page number"/>
    <w:basedOn w:val="DefaultParagraphFont"/>
    <w:rsid w:val="00EF6E88"/>
  </w:style>
  <w:style w:type="paragraph" w:styleId="Title">
    <w:name w:val="Title"/>
    <w:basedOn w:val="Normal"/>
    <w:link w:val="TitleChar"/>
    <w:qFormat/>
    <w:rsid w:val="00EF6E8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EF6E88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Patvirtinta">
    <w:name w:val="Patvirtinta"/>
    <w:rsid w:val="00EF6E88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styleId="TOC1">
    <w:name w:val="toc 1"/>
    <w:basedOn w:val="Normal"/>
    <w:next w:val="Normal"/>
    <w:autoRedefine/>
    <w:semiHidden/>
    <w:rsid w:val="00EF6E88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customStyle="1" w:styleId="Point1">
    <w:name w:val="Point 1"/>
    <w:basedOn w:val="Normal"/>
    <w:rsid w:val="00EF6E88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styleId="BodyTextIndent3">
    <w:name w:val="Body Text Indent 3"/>
    <w:basedOn w:val="Normal"/>
    <w:link w:val="BodyTextIndent3Char"/>
    <w:rsid w:val="00EF6E88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Indent3Char">
    <w:name w:val="Body Text Indent 3 Char"/>
    <w:basedOn w:val="DefaultParagraphFont"/>
    <w:link w:val="BodyTextIndent3"/>
    <w:rsid w:val="00EF6E88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Indent2">
    <w:name w:val="Body Text Indent 2"/>
    <w:basedOn w:val="Normal"/>
    <w:link w:val="BodyTextIndent2Char"/>
    <w:rsid w:val="00EF6E88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2Char">
    <w:name w:val="Body Text Indent 2 Char"/>
    <w:basedOn w:val="DefaultParagraphFont"/>
    <w:link w:val="BodyTextIndent2"/>
    <w:rsid w:val="00EF6E88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3">
    <w:name w:val="Body Text 3"/>
    <w:basedOn w:val="Normal"/>
    <w:link w:val="BodyText3Char"/>
    <w:rsid w:val="00EF6E8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3Char">
    <w:name w:val="Body Text 3 Char"/>
    <w:basedOn w:val="DefaultParagraphFont"/>
    <w:link w:val="BodyText3"/>
    <w:rsid w:val="00EF6E88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Indent">
    <w:name w:val="Body Text Indent"/>
    <w:basedOn w:val="Normal"/>
    <w:link w:val="BodyTextIndentChar"/>
    <w:rsid w:val="00EF6E88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Char">
    <w:name w:val="Body Text Indent Char"/>
    <w:basedOn w:val="DefaultParagraphFont"/>
    <w:link w:val="BodyTextIndent"/>
    <w:rsid w:val="00EF6E88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customStyle="1" w:styleId="Debesliotekstas1">
    <w:name w:val="Debesėlio tekstas1"/>
    <w:basedOn w:val="Normal"/>
    <w:semiHidden/>
    <w:rsid w:val="00EF6E88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styleId="CommentReference">
    <w:name w:val="annotation reference"/>
    <w:uiPriority w:val="99"/>
    <w:semiHidden/>
    <w:rsid w:val="00EF6E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EF6E88"/>
    <w:pPr>
      <w:spacing w:before="120" w:after="120" w:line="240" w:lineRule="auto"/>
    </w:pPr>
    <w:rPr>
      <w:rFonts w:ascii="Arial" w:eastAsia="Times New Roman" w:hAnsi="Arial" w:cs="Times New Roman"/>
      <w:snapToGrid w:val="0"/>
      <w:sz w:val="20"/>
      <w:szCs w:val="2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F6E88"/>
    <w:rPr>
      <w:rFonts w:ascii="Arial" w:eastAsia="Times New Roman" w:hAnsi="Arial" w:cs="Times New Roman"/>
      <w:snapToGrid w:val="0"/>
      <w:sz w:val="20"/>
      <w:szCs w:val="20"/>
      <w:lang w:val="sv-SE"/>
    </w:rPr>
  </w:style>
  <w:style w:type="paragraph" w:styleId="BodyText">
    <w:name w:val="Body Text"/>
    <w:basedOn w:val="Normal"/>
    <w:link w:val="BodyTextChar"/>
    <w:rsid w:val="00EF6E88"/>
    <w:pPr>
      <w:spacing w:before="120" w:after="120" w:line="240" w:lineRule="auto"/>
    </w:pPr>
    <w:rPr>
      <w:rFonts w:ascii="Arial" w:eastAsia="Times New Roman" w:hAnsi="Arial" w:cs="Times New Roman"/>
      <w:snapToGrid w:val="0"/>
      <w:sz w:val="20"/>
      <w:szCs w:val="20"/>
      <w:lang w:val="sv-SE"/>
    </w:rPr>
  </w:style>
  <w:style w:type="character" w:customStyle="1" w:styleId="BodyTextChar">
    <w:name w:val="Body Text Char"/>
    <w:basedOn w:val="DefaultParagraphFont"/>
    <w:link w:val="BodyText"/>
    <w:rsid w:val="00EF6E88"/>
    <w:rPr>
      <w:rFonts w:ascii="Arial" w:eastAsia="Times New Roman" w:hAnsi="Arial" w:cs="Times New Roman"/>
      <w:snapToGrid w:val="0"/>
      <w:sz w:val="20"/>
      <w:szCs w:val="20"/>
      <w:lang w:val="sv-SE"/>
    </w:rPr>
  </w:style>
  <w:style w:type="paragraph" w:customStyle="1" w:styleId="Head42">
    <w:name w:val="Head 4.2"/>
    <w:basedOn w:val="Normal"/>
    <w:rsid w:val="00EF6E88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styleId="BlockText">
    <w:name w:val="Block Text"/>
    <w:basedOn w:val="Normal"/>
    <w:rsid w:val="00EF6E88"/>
    <w:pPr>
      <w:tabs>
        <w:tab w:val="left" w:pos="1080"/>
      </w:tabs>
      <w:suppressAutoHyphens/>
      <w:spacing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2">
    <w:name w:val="toc 2"/>
    <w:basedOn w:val="Normal"/>
    <w:next w:val="Normal"/>
    <w:autoRedefine/>
    <w:semiHidden/>
    <w:rsid w:val="00EF6E88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customStyle="1" w:styleId="Head52">
    <w:name w:val="Head 5.2"/>
    <w:basedOn w:val="Normal"/>
    <w:rsid w:val="00EF6E88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Normal"/>
    <w:rsid w:val="00EF6E88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0"/>
      <w:lang w:val="en-GB"/>
    </w:rPr>
  </w:style>
  <w:style w:type="paragraph" w:styleId="TOAHeading">
    <w:name w:val="toa heading"/>
    <w:basedOn w:val="Normal"/>
    <w:next w:val="Normal"/>
    <w:semiHidden/>
    <w:rsid w:val="00EF6E88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BankNormal">
    <w:name w:val="BankNormal"/>
    <w:basedOn w:val="Normal"/>
    <w:rsid w:val="00EF6E88"/>
    <w:pPr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HTMLAddress">
    <w:name w:val="HTML Address"/>
    <w:basedOn w:val="Normal"/>
    <w:link w:val="HTMLAddressChar"/>
    <w:rsid w:val="00EF6E88"/>
    <w:pPr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dressChar">
    <w:name w:val="HTML Address Char"/>
    <w:basedOn w:val="DefaultParagraphFont"/>
    <w:link w:val="HTMLAddress"/>
    <w:rsid w:val="00EF6E88"/>
    <w:rPr>
      <w:rFonts w:ascii="Times New Roman" w:eastAsia="Times New Roman" w:hAnsi="Times New Roman" w:cs="Times New Roman"/>
      <w:i/>
      <w:sz w:val="24"/>
      <w:szCs w:val="20"/>
      <w:lang w:val="en-US"/>
    </w:rPr>
  </w:style>
  <w:style w:type="paragraph" w:styleId="TOC3">
    <w:name w:val="toc 3"/>
    <w:basedOn w:val="Normal"/>
    <w:next w:val="Normal"/>
    <w:autoRedefine/>
    <w:semiHidden/>
    <w:rsid w:val="00EF6E88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5">
    <w:name w:val="toc 5"/>
    <w:basedOn w:val="Normal"/>
    <w:next w:val="Normal"/>
    <w:autoRedefine/>
    <w:semiHidden/>
    <w:rsid w:val="00EF6E88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4">
    <w:name w:val="toc 4"/>
    <w:basedOn w:val="Normal"/>
    <w:next w:val="Normal"/>
    <w:autoRedefine/>
    <w:semiHidden/>
    <w:rsid w:val="00EF6E88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6">
    <w:name w:val="toc 6"/>
    <w:basedOn w:val="Normal"/>
    <w:next w:val="Normal"/>
    <w:autoRedefine/>
    <w:semiHidden/>
    <w:rsid w:val="00EF6E88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7">
    <w:name w:val="toc 7"/>
    <w:basedOn w:val="Normal"/>
    <w:next w:val="Normal"/>
    <w:autoRedefine/>
    <w:semiHidden/>
    <w:rsid w:val="00EF6E88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8">
    <w:name w:val="toc 8"/>
    <w:basedOn w:val="Normal"/>
    <w:next w:val="Normal"/>
    <w:autoRedefine/>
    <w:semiHidden/>
    <w:rsid w:val="00EF6E88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9">
    <w:name w:val="toc 9"/>
    <w:basedOn w:val="Normal"/>
    <w:next w:val="Normal"/>
    <w:autoRedefine/>
    <w:semiHidden/>
    <w:rsid w:val="00EF6E88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EF6E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table" w:styleId="TableGrid">
    <w:name w:val="Table Grid"/>
    <w:basedOn w:val="TableNormal"/>
    <w:rsid w:val="00EF6E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tableau">
    <w:name w:val="normal_tableau"/>
    <w:basedOn w:val="Normal"/>
    <w:rsid w:val="00EF6E88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F6E88"/>
    <w:pPr>
      <w:spacing w:before="0" w:after="0"/>
    </w:pPr>
    <w:rPr>
      <w:rFonts w:ascii="Times New Roman" w:hAnsi="Times New Roman"/>
      <w:b/>
      <w:bCs/>
      <w:snapToGrid/>
      <w:lang w:val="x-none" w:eastAsia="x-non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6E88"/>
    <w:rPr>
      <w:rFonts w:ascii="Times New Roman" w:eastAsia="Times New Roman" w:hAnsi="Times New Roman" w:cs="Times New Roman"/>
      <w:b/>
      <w:bCs/>
      <w:snapToGrid/>
      <w:sz w:val="20"/>
      <w:szCs w:val="20"/>
      <w:lang w:val="x-none" w:eastAsia="x-none"/>
    </w:rPr>
  </w:style>
  <w:style w:type="paragraph" w:styleId="HTMLPreformatted">
    <w:name w:val="HTML Preformatted"/>
    <w:basedOn w:val="Normal"/>
    <w:link w:val="HTMLPreformattedChar"/>
    <w:rsid w:val="00EF6E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EF6E88"/>
    <w:rPr>
      <w:rFonts w:ascii="Courier New" w:eastAsia="Times New Roman" w:hAnsi="Courier New" w:cs="Courier New"/>
      <w:sz w:val="20"/>
      <w:szCs w:val="20"/>
      <w:lang w:val="en-US"/>
    </w:rPr>
  </w:style>
  <w:style w:type="numbering" w:customStyle="1" w:styleId="Punktai">
    <w:name w:val="Punktai"/>
    <w:basedOn w:val="NoList"/>
    <w:rsid w:val="00EF6E88"/>
    <w:pPr>
      <w:numPr>
        <w:numId w:val="2"/>
      </w:numPr>
    </w:pPr>
  </w:style>
  <w:style w:type="paragraph" w:styleId="ListBullet">
    <w:name w:val="List Bullet"/>
    <w:basedOn w:val="Normal"/>
    <w:rsid w:val="00EF6E88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noteText">
    <w:name w:val="footnote text"/>
    <w:basedOn w:val="Normal"/>
    <w:link w:val="FootnoteTextChar"/>
    <w:semiHidden/>
    <w:rsid w:val="00EF6E88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textAlignment w:val="baseline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EF6E88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semiHidden/>
    <w:rsid w:val="00EF6E88"/>
    <w:rPr>
      <w:vertAlign w:val="superscript"/>
    </w:rPr>
  </w:style>
  <w:style w:type="paragraph" w:styleId="BodyText2">
    <w:name w:val="Body Text 2"/>
    <w:basedOn w:val="Normal"/>
    <w:link w:val="BodyText2Char"/>
    <w:rsid w:val="00EF6E88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2Char">
    <w:name w:val="Body Text 2 Char"/>
    <w:basedOn w:val="DefaultParagraphFont"/>
    <w:link w:val="BodyText2"/>
    <w:rsid w:val="00EF6E88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customStyle="1" w:styleId="Hyperlink1">
    <w:name w:val="Hyperlink1"/>
    <w:basedOn w:val="Normal"/>
    <w:rsid w:val="00EF6E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Caption">
    <w:name w:val="caption"/>
    <w:basedOn w:val="Normal"/>
    <w:next w:val="Normal"/>
    <w:qFormat/>
    <w:rsid w:val="00EF6E8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ISTATYMAS">
    <w:name w:val="ISTATYMAS"/>
    <w:rsid w:val="00EF6E88"/>
    <w:pPr>
      <w:spacing w:after="0" w:line="240" w:lineRule="auto"/>
      <w:jc w:val="center"/>
    </w:pPr>
    <w:rPr>
      <w:rFonts w:ascii="TimesLT" w:eastAsia="Times New Roman" w:hAnsi="TimesLT" w:cs="Times New Roman"/>
      <w:snapToGrid w:val="0"/>
      <w:sz w:val="20"/>
      <w:szCs w:val="20"/>
      <w:lang w:val="en-US"/>
    </w:rPr>
  </w:style>
  <w:style w:type="paragraph" w:customStyle="1" w:styleId="BodyText1">
    <w:name w:val="Body Text1"/>
    <w:rsid w:val="00EF6E88"/>
    <w:pPr>
      <w:spacing w:after="0" w:line="240" w:lineRule="auto"/>
      <w:ind w:firstLine="312"/>
      <w:jc w:val="both"/>
    </w:pPr>
    <w:rPr>
      <w:rFonts w:ascii="TimesLT" w:eastAsia="Times New Roman" w:hAnsi="TimesLT" w:cs="Times New Roman"/>
      <w:snapToGrid w:val="0"/>
      <w:sz w:val="20"/>
      <w:szCs w:val="20"/>
      <w:lang w:val="en-US"/>
    </w:rPr>
  </w:style>
  <w:style w:type="paragraph" w:customStyle="1" w:styleId="Pavadinimas1">
    <w:name w:val="Pavadinimas1"/>
    <w:rsid w:val="00EF6E88"/>
    <w:pPr>
      <w:spacing w:after="0" w:line="240" w:lineRule="auto"/>
      <w:ind w:left="850"/>
    </w:pPr>
    <w:rPr>
      <w:rFonts w:ascii="TimesLT" w:eastAsia="Times New Roman" w:hAnsi="TimesLT" w:cs="Times New Roman"/>
      <w:b/>
      <w:caps/>
      <w:snapToGrid w:val="0"/>
      <w:szCs w:val="20"/>
      <w:lang w:val="en-US"/>
    </w:rPr>
  </w:style>
  <w:style w:type="paragraph" w:styleId="List">
    <w:name w:val="List"/>
    <w:basedOn w:val="Normal"/>
    <w:rsid w:val="00EF6E88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entrBoldm">
    <w:name w:val="CentrBoldm"/>
    <w:basedOn w:val="Normal"/>
    <w:rsid w:val="00EF6E88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Normal"/>
    <w:rsid w:val="00EF6E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ListParagraph">
    <w:name w:val="List Paragraph"/>
    <w:aliases w:val="Numbering,ERP-List Paragraph,List Paragraph11,List Paragraph111,List Paragr1"/>
    <w:basedOn w:val="Normal"/>
    <w:link w:val="ListParagraphChar"/>
    <w:uiPriority w:val="34"/>
    <w:qFormat/>
    <w:rsid w:val="00EF6E88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  <w:lang w:val="en-US"/>
    </w:rPr>
  </w:style>
  <w:style w:type="paragraph" w:customStyle="1" w:styleId="tajtip">
    <w:name w:val="tajtip"/>
    <w:basedOn w:val="Normal"/>
    <w:rsid w:val="00EF6E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itleHeader2CharChar">
    <w:name w:val="Title Header2 Char Char"/>
    <w:rsid w:val="00EF6E88"/>
    <w:rPr>
      <w:sz w:val="24"/>
      <w:lang w:val="lt-LT" w:eastAsia="lt-LT" w:bidi="ar-SA"/>
    </w:rPr>
  </w:style>
  <w:style w:type="character" w:customStyle="1" w:styleId="CharChar7">
    <w:name w:val="Char Char7"/>
    <w:rsid w:val="00EF6E88"/>
    <w:rPr>
      <w:sz w:val="24"/>
      <w:lang w:val="lt-LT" w:eastAsia="lt-LT" w:bidi="ar-SA"/>
    </w:rPr>
  </w:style>
  <w:style w:type="paragraph" w:customStyle="1" w:styleId="MAZAS">
    <w:name w:val="MAZAS"/>
    <w:rsid w:val="00EF6E88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character" w:customStyle="1" w:styleId="zinlist1">
    <w:name w:val="zin_list1"/>
    <w:rsid w:val="00EF6E88"/>
    <w:rPr>
      <w:i/>
      <w:iCs/>
      <w:sz w:val="17"/>
      <w:szCs w:val="17"/>
    </w:rPr>
  </w:style>
  <w:style w:type="character" w:customStyle="1" w:styleId="TitleHeader2CharChar1">
    <w:name w:val="Title Header2 Char Char1"/>
    <w:rsid w:val="00EF6E88"/>
    <w:rPr>
      <w:sz w:val="24"/>
      <w:lang w:val="lt-LT" w:eastAsia="lt-LT" w:bidi="ar-SA"/>
    </w:rPr>
  </w:style>
  <w:style w:type="character" w:customStyle="1" w:styleId="CharChar3">
    <w:name w:val="Char Char3"/>
    <w:rsid w:val="00EF6E88"/>
    <w:rPr>
      <w:rFonts w:ascii="Arial" w:hAnsi="Arial" w:cs="Arial"/>
      <w:szCs w:val="24"/>
      <w:lang w:val="lt-LT" w:eastAsia="lt-LT" w:bidi="ar-SA"/>
    </w:rPr>
  </w:style>
  <w:style w:type="character" w:customStyle="1" w:styleId="CharChar2">
    <w:name w:val="Char Char2"/>
    <w:semiHidden/>
    <w:rsid w:val="00EF6E88"/>
    <w:rPr>
      <w:rFonts w:ascii="Arial" w:hAnsi="Arial" w:cs="Arial"/>
      <w:szCs w:val="24"/>
      <w:lang w:val="lt-LT" w:eastAsia="lt-LT" w:bidi="ar-SA"/>
    </w:rPr>
  </w:style>
  <w:style w:type="character" w:customStyle="1" w:styleId="CommentTextChar1">
    <w:name w:val="Comment Text Char1"/>
    <w:semiHidden/>
    <w:locked/>
    <w:rsid w:val="00EF6E88"/>
    <w:rPr>
      <w:rFonts w:ascii="Arial" w:hAnsi="Arial"/>
      <w:snapToGrid w:val="0"/>
      <w:lang w:val="sv-SE" w:eastAsia="en-US" w:bidi="ar-SA"/>
    </w:rPr>
  </w:style>
  <w:style w:type="character" w:customStyle="1" w:styleId="Heading2Char1">
    <w:name w:val="Heading 2 Char1"/>
    <w:aliases w:val="Title Header2 Char1"/>
    <w:rsid w:val="00EF6E88"/>
    <w:rPr>
      <w:sz w:val="24"/>
      <w:lang w:val="lt-LT" w:eastAsia="lt-LT" w:bidi="ar-SA"/>
    </w:rPr>
  </w:style>
  <w:style w:type="paragraph" w:customStyle="1" w:styleId="tactin">
    <w:name w:val="tactin"/>
    <w:basedOn w:val="Normal"/>
    <w:rsid w:val="00EF6E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pple-converted-space">
    <w:name w:val="apple-converted-space"/>
    <w:rsid w:val="00EF6E88"/>
  </w:style>
  <w:style w:type="character" w:styleId="Strong">
    <w:name w:val="Strong"/>
    <w:uiPriority w:val="22"/>
    <w:qFormat/>
    <w:rsid w:val="00EF6E88"/>
    <w:rPr>
      <w:b/>
      <w:bCs/>
    </w:rPr>
  </w:style>
  <w:style w:type="character" w:customStyle="1" w:styleId="ListParagraphChar">
    <w:name w:val="List Paragraph Char"/>
    <w:aliases w:val="Numbering Char,ERP-List Paragraph Char,List Paragraph11 Char,List Paragraph111 Char,List Paragr1 Char"/>
    <w:link w:val="ListParagraph"/>
    <w:uiPriority w:val="34"/>
    <w:locked/>
    <w:rsid w:val="00EF6E88"/>
    <w:rPr>
      <w:rFonts w:ascii="TimesLT" w:eastAsia="Times New Roman" w:hAnsi="TimesLT" w:cs="Times New Roman"/>
      <w:sz w:val="24"/>
      <w:szCs w:val="20"/>
      <w:lang w:val="en-US"/>
    </w:rPr>
  </w:style>
  <w:style w:type="paragraph" w:customStyle="1" w:styleId="Standard">
    <w:name w:val="Standard"/>
    <w:basedOn w:val="Normal"/>
    <w:rsid w:val="00EF6E88"/>
    <w:pPr>
      <w:autoSpaceDN w:val="0"/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NormalWeb">
    <w:name w:val="Normal (Web)"/>
    <w:basedOn w:val="Normal"/>
    <w:uiPriority w:val="99"/>
    <w:unhideWhenUsed/>
    <w:rsid w:val="00EF6E88"/>
    <w:pPr>
      <w:spacing w:before="180" w:after="180" w:line="240" w:lineRule="auto"/>
    </w:pPr>
    <w:rPr>
      <w:rFonts w:ascii="Open Sans" w:eastAsia="Times New Roman" w:hAnsi="Open Sans" w:cs="Times New Roman"/>
      <w:color w:val="444444"/>
      <w:sz w:val="24"/>
      <w:szCs w:val="24"/>
      <w:lang w:eastAsia="lt-LT"/>
    </w:rPr>
  </w:style>
  <w:style w:type="paragraph" w:styleId="Revision">
    <w:name w:val="Revision"/>
    <w:hidden/>
    <w:uiPriority w:val="99"/>
    <w:semiHidden/>
    <w:rsid w:val="00EF6E88"/>
    <w:pPr>
      <w:spacing w:after="0" w:line="240" w:lineRule="auto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Bodytekstas">
    <w:name w:val="Body tekstas"/>
    <w:basedOn w:val="Normal"/>
    <w:rsid w:val="00EF6E88"/>
    <w:pPr>
      <w:keepLines/>
      <w:suppressAutoHyphens/>
      <w:autoSpaceDN w:val="0"/>
      <w:spacing w:after="120" w:line="240" w:lineRule="auto"/>
      <w:ind w:firstLine="567"/>
      <w:jc w:val="both"/>
      <w:textAlignment w:val="baseline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LLPTekstas">
    <w:name w:val="LLPTekstas"/>
    <w:basedOn w:val="Normal"/>
    <w:rsid w:val="00EF6E8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LCTekstas">
    <w:name w:val="LLCTekstas"/>
    <w:rsid w:val="00EF6E88"/>
  </w:style>
  <w:style w:type="paragraph" w:customStyle="1" w:styleId="StyleBoldJustified">
    <w:name w:val="Style Bold Justified"/>
    <w:basedOn w:val="Normal"/>
    <w:link w:val="StyleBoldJustifiedChar"/>
    <w:rsid w:val="00EF6E88"/>
    <w:pPr>
      <w:spacing w:after="0" w:line="240" w:lineRule="auto"/>
      <w:jc w:val="both"/>
    </w:pPr>
    <w:rPr>
      <w:rFonts w:ascii="Times New Roman" w:eastAsia="Times New Roman" w:hAnsi="Times New Roman" w:cs="Times New Roman"/>
      <w:bCs/>
      <w:sz w:val="24"/>
      <w:szCs w:val="20"/>
      <w:lang w:val="en-GB" w:eastAsia="lt-LT"/>
    </w:rPr>
  </w:style>
  <w:style w:type="character" w:customStyle="1" w:styleId="StyleBoldJustifiedChar">
    <w:name w:val="Style Bold Justified Char"/>
    <w:link w:val="StyleBoldJustified"/>
    <w:rsid w:val="00EF6E88"/>
    <w:rPr>
      <w:rFonts w:ascii="Times New Roman" w:eastAsia="Times New Roman" w:hAnsi="Times New Roman" w:cs="Times New Roman"/>
      <w:bCs/>
      <w:sz w:val="24"/>
      <w:szCs w:val="20"/>
      <w:lang w:val="en-GB" w:eastAsia="lt-LT"/>
    </w:rPr>
  </w:style>
  <w:style w:type="paragraph" w:customStyle="1" w:styleId="Stilius3">
    <w:name w:val="Stilius3"/>
    <w:basedOn w:val="Normal"/>
    <w:qFormat/>
    <w:rsid w:val="00EF6E88"/>
    <w:pPr>
      <w:spacing w:before="200" w:after="0" w:line="240" w:lineRule="auto"/>
      <w:jc w:val="both"/>
    </w:pPr>
    <w:rPr>
      <w:rFonts w:ascii="Times New Roman" w:eastAsia="Times New Roman" w:hAnsi="Times New Roman" w:cs="Times New Roman"/>
      <w:lang w:eastAsia="lt-LT"/>
    </w:rPr>
  </w:style>
  <w:style w:type="paragraph" w:customStyle="1" w:styleId="Stilius5">
    <w:name w:val="Stilius5"/>
    <w:basedOn w:val="Normal"/>
    <w:qFormat/>
    <w:rsid w:val="00EF6E8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lt-LT"/>
    </w:rPr>
  </w:style>
  <w:style w:type="paragraph" w:styleId="DocumentMap">
    <w:name w:val="Document Map"/>
    <w:basedOn w:val="Normal"/>
    <w:link w:val="DocumentMapChar"/>
    <w:rsid w:val="00EF6E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DocumentMapChar">
    <w:name w:val="Document Map Char"/>
    <w:basedOn w:val="DefaultParagraphFont"/>
    <w:link w:val="DocumentMap"/>
    <w:rsid w:val="00EF6E88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UnresolvedMention1">
    <w:name w:val="Unresolved Mention1"/>
    <w:uiPriority w:val="99"/>
    <w:semiHidden/>
    <w:unhideWhenUsed/>
    <w:rsid w:val="00EF6E88"/>
    <w:rPr>
      <w:color w:val="808080"/>
      <w:shd w:val="clear" w:color="auto" w:fill="E6E6E6"/>
    </w:rPr>
  </w:style>
  <w:style w:type="paragraph" w:customStyle="1" w:styleId="oddl-nadpis">
    <w:name w:val="oddíl-nadpis"/>
    <w:basedOn w:val="Normal"/>
    <w:rsid w:val="00EF6E88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 w:cs="Arial"/>
      <w:b/>
      <w:bCs/>
      <w:sz w:val="24"/>
      <w:szCs w:val="24"/>
      <w:lang w:val="cs-CZ" w:eastAsia="fi-FI"/>
    </w:rPr>
  </w:style>
  <w:style w:type="paragraph" w:customStyle="1" w:styleId="1zanoren">
    <w:name w:val="1.zanorení"/>
    <w:basedOn w:val="Normal"/>
    <w:rsid w:val="00EF6E88"/>
    <w:pPr>
      <w:widowControl w:val="0"/>
      <w:spacing w:before="60" w:after="0" w:line="240" w:lineRule="exact"/>
      <w:ind w:left="2127" w:hanging="1418"/>
      <w:jc w:val="both"/>
    </w:pPr>
    <w:rPr>
      <w:rFonts w:ascii="Arial" w:eastAsia="Times New Roman" w:hAnsi="Arial" w:cs="Arial"/>
      <w:sz w:val="24"/>
      <w:szCs w:val="24"/>
      <w:lang w:val="cs-CZ"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98E1B-F49C-4547-AD95-5E6F71D9F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</Pages>
  <Words>882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Rimvydas</dc:creator>
  <cp:lastModifiedBy>Fisanta</cp:lastModifiedBy>
  <cp:revision>37</cp:revision>
  <cp:lastPrinted>2016-04-21T05:53:00Z</cp:lastPrinted>
  <dcterms:created xsi:type="dcterms:W3CDTF">2016-04-21T05:46:00Z</dcterms:created>
  <dcterms:modified xsi:type="dcterms:W3CDTF">2020-10-30T09:35:00Z</dcterms:modified>
</cp:coreProperties>
</file>